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1E3" w:rsidRDefault="002751E3">
      <w:pPr>
        <w:autoSpaceDE w:val="0"/>
        <w:autoSpaceDN w:val="0"/>
        <w:spacing w:after="78" w:line="220" w:lineRule="exact"/>
      </w:pPr>
    </w:p>
    <w:p w:rsidR="002751E3" w:rsidRPr="0073390F" w:rsidRDefault="008D7300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2751E3" w:rsidRPr="0073390F" w:rsidRDefault="008D7300">
      <w:pPr>
        <w:autoSpaceDE w:val="0"/>
        <w:autoSpaceDN w:val="0"/>
        <w:spacing w:before="670" w:after="0" w:line="230" w:lineRule="auto"/>
        <w:ind w:right="2274"/>
        <w:jc w:val="right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Алтайского края</w:t>
      </w:r>
    </w:p>
    <w:p w:rsidR="002751E3" w:rsidRPr="0073390F" w:rsidRDefault="0073390F">
      <w:pPr>
        <w:autoSpaceDE w:val="0"/>
        <w:autoSpaceDN w:val="0"/>
        <w:spacing w:before="670" w:after="0" w:line="230" w:lineRule="auto"/>
        <w:ind w:right="3970"/>
        <w:jc w:val="right"/>
        <w:rPr>
          <w:lang w:val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Чарышского </w:t>
      </w:r>
      <w:r w:rsidR="008D7300"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района</w:t>
      </w:r>
      <w:proofErr w:type="gramEnd"/>
    </w:p>
    <w:p w:rsidR="002751E3" w:rsidRPr="0073390F" w:rsidRDefault="008D7300">
      <w:pPr>
        <w:autoSpaceDE w:val="0"/>
        <w:autoSpaceDN w:val="0"/>
        <w:spacing w:before="670" w:after="1376" w:line="230" w:lineRule="auto"/>
        <w:ind w:right="3712"/>
        <w:jc w:val="right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МБОУ "</w:t>
      </w:r>
      <w:proofErr w:type="spellStart"/>
      <w:r w:rsidR="0073390F">
        <w:rPr>
          <w:rFonts w:ascii="Times New Roman" w:eastAsia="Times New Roman" w:hAnsi="Times New Roman"/>
          <w:color w:val="000000"/>
          <w:sz w:val="24"/>
          <w:lang w:val="ru-RU"/>
        </w:rPr>
        <w:t>Малобащелакская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СОШ"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22"/>
        <w:gridCol w:w="3600"/>
        <w:gridCol w:w="3540"/>
      </w:tblGrid>
      <w:tr w:rsidR="002751E3">
        <w:trPr>
          <w:trHeight w:hRule="exact" w:val="274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48" w:after="0" w:line="230" w:lineRule="auto"/>
              <w:ind w:left="4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2751E3">
        <w:trPr>
          <w:trHeight w:hRule="exact" w:val="200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after="0" w:line="230" w:lineRule="auto"/>
              <w:ind w:left="4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2751E3" w:rsidRPr="0073390F">
        <w:trPr>
          <w:trHeight w:hRule="exact" w:val="484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:rsidR="002751E3" w:rsidRPr="0073390F" w:rsidRDefault="008D7300" w:rsidP="0073390F">
            <w:pPr>
              <w:autoSpaceDE w:val="0"/>
              <w:autoSpaceDN w:val="0"/>
              <w:spacing w:before="1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r w:rsidR="0073390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Клюева Г.В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2751E3" w:rsidRPr="0073390F" w:rsidRDefault="008D7300" w:rsidP="0073390F">
            <w:pPr>
              <w:autoSpaceDE w:val="0"/>
              <w:autoSpaceDN w:val="0"/>
              <w:spacing w:before="198" w:after="0" w:line="230" w:lineRule="auto"/>
              <w:ind w:left="41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______________</w:t>
            </w:r>
            <w:r w:rsidR="0073390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Кравченко Е.В.</w:t>
            </w:r>
            <w:r w:rsidRPr="0073390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</w:p>
        </w:tc>
      </w:tr>
    </w:tbl>
    <w:p w:rsidR="002751E3" w:rsidRPr="0073390F" w:rsidRDefault="002751E3">
      <w:pPr>
        <w:autoSpaceDE w:val="0"/>
        <w:autoSpaceDN w:val="0"/>
        <w:spacing w:after="0" w:line="62" w:lineRule="exact"/>
        <w:rPr>
          <w:lang w:val="ru-RU"/>
        </w:rPr>
      </w:pPr>
    </w:p>
    <w:tbl>
      <w:tblPr>
        <w:tblW w:w="10606" w:type="dxa"/>
        <w:tblLayout w:type="fixed"/>
        <w:tblLook w:val="04A0" w:firstRow="1" w:lastRow="0" w:firstColumn="1" w:lastColumn="0" w:noHBand="0" w:noVBand="1"/>
      </w:tblPr>
      <w:tblGrid>
        <w:gridCol w:w="3402"/>
        <w:gridCol w:w="3804"/>
        <w:gridCol w:w="3400"/>
      </w:tblGrid>
      <w:tr w:rsidR="002751E3" w:rsidRPr="0073390F" w:rsidTr="0073390F">
        <w:trPr>
          <w:trHeight w:hRule="exact" w:val="374"/>
        </w:trPr>
        <w:tc>
          <w:tcPr>
            <w:tcW w:w="3402" w:type="dxa"/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60" w:after="0" w:line="230" w:lineRule="auto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Руководитель МО</w:t>
            </w:r>
          </w:p>
        </w:tc>
        <w:tc>
          <w:tcPr>
            <w:tcW w:w="3804" w:type="dxa"/>
            <w:tcMar>
              <w:left w:w="0" w:type="dxa"/>
              <w:right w:w="0" w:type="dxa"/>
            </w:tcMar>
          </w:tcPr>
          <w:p w:rsidR="002751E3" w:rsidRPr="0073390F" w:rsidRDefault="0073390F">
            <w:pPr>
              <w:autoSpaceDE w:val="0"/>
              <w:autoSpaceDN w:val="0"/>
              <w:spacing w:before="60" w:after="0" w:line="230" w:lineRule="auto"/>
              <w:ind w:left="376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Протокол №1</w:t>
            </w:r>
          </w:p>
        </w:tc>
        <w:tc>
          <w:tcPr>
            <w:tcW w:w="3400" w:type="dxa"/>
            <w:tcMar>
              <w:left w:w="0" w:type="dxa"/>
              <w:right w:w="0" w:type="dxa"/>
            </w:tcMar>
          </w:tcPr>
          <w:p w:rsidR="002751E3" w:rsidRPr="0073390F" w:rsidRDefault="008D7300" w:rsidP="0073390F">
            <w:pPr>
              <w:autoSpaceDE w:val="0"/>
              <w:autoSpaceDN w:val="0"/>
              <w:spacing w:before="60" w:after="0" w:line="230" w:lineRule="auto"/>
              <w:ind w:right="1298"/>
              <w:jc w:val="right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Приказ №</w:t>
            </w:r>
            <w:r w:rsidR="0073390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57</w:t>
            </w:r>
          </w:p>
        </w:tc>
      </w:tr>
      <w:tr w:rsidR="002751E3" w:rsidRPr="0073390F" w:rsidTr="0073390F">
        <w:trPr>
          <w:trHeight w:hRule="exact" w:val="380"/>
        </w:trPr>
        <w:tc>
          <w:tcPr>
            <w:tcW w:w="3402" w:type="dxa"/>
            <w:tcMar>
              <w:left w:w="0" w:type="dxa"/>
              <w:right w:w="0" w:type="dxa"/>
            </w:tcMar>
          </w:tcPr>
          <w:p w:rsidR="002751E3" w:rsidRPr="0073390F" w:rsidRDefault="008D7300" w:rsidP="0073390F">
            <w:pPr>
              <w:autoSpaceDE w:val="0"/>
              <w:autoSpaceDN w:val="0"/>
              <w:spacing w:before="94" w:after="0" w:line="230" w:lineRule="auto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______________</w:t>
            </w:r>
            <w:proofErr w:type="spellStart"/>
            <w:r w:rsidR="0073390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Чукотова</w:t>
            </w:r>
            <w:proofErr w:type="spellEnd"/>
            <w:r w:rsidR="0073390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Н.А</w:t>
            </w:r>
          </w:p>
        </w:tc>
        <w:tc>
          <w:tcPr>
            <w:tcW w:w="3804" w:type="dxa"/>
            <w:tcMar>
              <w:left w:w="0" w:type="dxa"/>
              <w:right w:w="0" w:type="dxa"/>
            </w:tcMar>
          </w:tcPr>
          <w:p w:rsidR="0073390F" w:rsidRPr="0073390F" w:rsidRDefault="0073390F" w:rsidP="0073390F">
            <w:pPr>
              <w:autoSpaceDE w:val="0"/>
              <w:autoSpaceDN w:val="0"/>
              <w:spacing w:before="182" w:after="0" w:line="230" w:lineRule="auto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"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29 </w:t>
            </w:r>
            <w:r w:rsidRPr="0073390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августа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 w:rsidRPr="0073390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2022 г.</w:t>
            </w:r>
          </w:p>
          <w:p w:rsidR="002751E3" w:rsidRPr="0073390F" w:rsidRDefault="002751E3">
            <w:pPr>
              <w:autoSpaceDE w:val="0"/>
              <w:autoSpaceDN w:val="0"/>
              <w:spacing w:before="94" w:after="0" w:line="230" w:lineRule="auto"/>
              <w:ind w:left="376"/>
              <w:rPr>
                <w:lang w:val="ru-RU"/>
              </w:rPr>
            </w:pPr>
          </w:p>
        </w:tc>
        <w:tc>
          <w:tcPr>
            <w:tcW w:w="3400" w:type="dxa"/>
            <w:tcMar>
              <w:left w:w="0" w:type="dxa"/>
              <w:right w:w="0" w:type="dxa"/>
            </w:tcMar>
          </w:tcPr>
          <w:p w:rsidR="0073390F" w:rsidRDefault="0073390F" w:rsidP="0073390F">
            <w:pPr>
              <w:autoSpaceDE w:val="0"/>
              <w:autoSpaceDN w:val="0"/>
              <w:spacing w:before="182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29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августа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2022 г.</w:t>
            </w:r>
          </w:p>
          <w:p w:rsidR="002751E3" w:rsidRPr="0073390F" w:rsidRDefault="002751E3" w:rsidP="0073390F">
            <w:pPr>
              <w:autoSpaceDE w:val="0"/>
              <w:autoSpaceDN w:val="0"/>
              <w:spacing w:before="94" w:after="0" w:line="230" w:lineRule="auto"/>
              <w:ind w:left="841" w:right="746"/>
              <w:jc w:val="right"/>
              <w:rPr>
                <w:lang w:val="ru-RU"/>
              </w:rPr>
            </w:pPr>
          </w:p>
        </w:tc>
      </w:tr>
    </w:tbl>
    <w:p w:rsidR="002751E3" w:rsidRPr="0073390F" w:rsidRDefault="0073390F">
      <w:pPr>
        <w:autoSpaceDE w:val="0"/>
        <w:autoSpaceDN w:val="0"/>
        <w:spacing w:before="122" w:after="0" w:line="230" w:lineRule="auto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Протокол №</w:t>
      </w: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1</w:t>
      </w:r>
    </w:p>
    <w:p w:rsidR="002751E3" w:rsidRPr="0073390F" w:rsidRDefault="0073390F">
      <w:pPr>
        <w:autoSpaceDE w:val="0"/>
        <w:autoSpaceDN w:val="0"/>
        <w:spacing w:before="182" w:after="0" w:line="230" w:lineRule="auto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</w:t>
      </w:r>
      <w:proofErr w:type="gramStart"/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29 </w:t>
      </w:r>
      <w:r w:rsidR="008D7300" w:rsidRPr="0073390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августа</w:t>
      </w:r>
      <w:proofErr w:type="gramEnd"/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</w:t>
      </w:r>
      <w:r w:rsidR="008D7300" w:rsidRPr="0073390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2022 г.</w:t>
      </w:r>
    </w:p>
    <w:p w:rsidR="002751E3" w:rsidRPr="0073390F" w:rsidRDefault="008D7300">
      <w:pPr>
        <w:autoSpaceDE w:val="0"/>
        <w:autoSpaceDN w:val="0"/>
        <w:spacing w:before="1038" w:after="0" w:line="230" w:lineRule="auto"/>
        <w:ind w:right="3642"/>
        <w:jc w:val="right"/>
        <w:rPr>
          <w:lang w:val="ru-RU"/>
        </w:rPr>
      </w:pP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2751E3" w:rsidRPr="0073390F" w:rsidRDefault="008D7300">
      <w:pPr>
        <w:autoSpaceDE w:val="0"/>
        <w:autoSpaceDN w:val="0"/>
        <w:spacing w:before="70" w:after="0" w:line="230" w:lineRule="auto"/>
        <w:ind w:right="4414"/>
        <w:jc w:val="right"/>
        <w:rPr>
          <w:lang w:val="ru-RU"/>
        </w:rPr>
      </w:pP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1692905)</w:t>
      </w:r>
    </w:p>
    <w:p w:rsidR="002751E3" w:rsidRPr="0073390F" w:rsidRDefault="008D7300">
      <w:pPr>
        <w:autoSpaceDE w:val="0"/>
        <w:autoSpaceDN w:val="0"/>
        <w:spacing w:before="166" w:after="0" w:line="230" w:lineRule="auto"/>
        <w:ind w:right="4014"/>
        <w:jc w:val="right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2751E3" w:rsidRPr="0073390F" w:rsidRDefault="008D7300">
      <w:pPr>
        <w:autoSpaceDE w:val="0"/>
        <w:autoSpaceDN w:val="0"/>
        <w:spacing w:before="70" w:after="0" w:line="230" w:lineRule="auto"/>
        <w:ind w:right="3180"/>
        <w:jc w:val="right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«Иностранный язык (английский)»</w:t>
      </w:r>
    </w:p>
    <w:p w:rsidR="002751E3" w:rsidRPr="0073390F" w:rsidRDefault="008D7300">
      <w:pPr>
        <w:autoSpaceDE w:val="0"/>
        <w:autoSpaceDN w:val="0"/>
        <w:spacing w:before="670" w:after="0" w:line="230" w:lineRule="auto"/>
        <w:ind w:right="2728"/>
        <w:jc w:val="right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для 7 класса основного общего образования</w:t>
      </w:r>
    </w:p>
    <w:p w:rsidR="002751E3" w:rsidRPr="0073390F" w:rsidRDefault="008D7300">
      <w:pPr>
        <w:autoSpaceDE w:val="0"/>
        <w:autoSpaceDN w:val="0"/>
        <w:spacing w:before="72" w:after="0" w:line="230" w:lineRule="auto"/>
        <w:ind w:right="3612"/>
        <w:jc w:val="right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:rsidR="002751E3" w:rsidRPr="0073390F" w:rsidRDefault="008D7300">
      <w:pPr>
        <w:autoSpaceDE w:val="0"/>
        <w:autoSpaceDN w:val="0"/>
        <w:spacing w:before="2112" w:after="0" w:line="230" w:lineRule="auto"/>
        <w:ind w:right="20"/>
        <w:jc w:val="right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 w:rsidR="0073390F">
        <w:rPr>
          <w:rFonts w:ascii="Times New Roman" w:eastAsia="Times New Roman" w:hAnsi="Times New Roman"/>
          <w:color w:val="000000"/>
          <w:sz w:val="24"/>
          <w:lang w:val="ru-RU"/>
        </w:rPr>
        <w:t>Шкрет</w:t>
      </w:r>
      <w:proofErr w:type="spellEnd"/>
      <w:r w:rsid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Марина Александровна</w:t>
      </w:r>
      <w:bookmarkStart w:id="0" w:name="_GoBack"/>
      <w:bookmarkEnd w:id="0"/>
    </w:p>
    <w:p w:rsidR="002751E3" w:rsidRPr="0073390F" w:rsidRDefault="008D7300">
      <w:pPr>
        <w:autoSpaceDE w:val="0"/>
        <w:autoSpaceDN w:val="0"/>
        <w:spacing w:before="70" w:after="0" w:line="230" w:lineRule="auto"/>
        <w:ind w:right="24"/>
        <w:jc w:val="right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учитель иностранных языков</w:t>
      </w:r>
    </w:p>
    <w:p w:rsidR="002751E3" w:rsidRPr="0073390F" w:rsidRDefault="002751E3">
      <w:pPr>
        <w:rPr>
          <w:lang w:val="ru-RU"/>
        </w:rPr>
        <w:sectPr w:rsidR="002751E3" w:rsidRPr="0073390F">
          <w:pgSz w:w="11900" w:h="16840"/>
          <w:pgMar w:top="298" w:right="878" w:bottom="1436" w:left="738" w:header="720" w:footer="720" w:gutter="0"/>
          <w:cols w:space="720" w:equalWidth="0">
            <w:col w:w="10284" w:space="0"/>
          </w:cols>
          <w:docGrid w:linePitch="360"/>
        </w:sectPr>
      </w:pPr>
    </w:p>
    <w:p w:rsidR="002751E3" w:rsidRPr="0073390F" w:rsidRDefault="002751E3">
      <w:pPr>
        <w:autoSpaceDE w:val="0"/>
        <w:autoSpaceDN w:val="0"/>
        <w:spacing w:after="258" w:line="220" w:lineRule="exact"/>
        <w:rPr>
          <w:lang w:val="ru-RU"/>
        </w:rPr>
      </w:pPr>
    </w:p>
    <w:p w:rsidR="002751E3" w:rsidRPr="0073390F" w:rsidRDefault="002751E3">
      <w:pPr>
        <w:rPr>
          <w:lang w:val="ru-RU"/>
        </w:rPr>
        <w:sectPr w:rsidR="002751E3" w:rsidRPr="0073390F">
          <w:pgSz w:w="11900" w:h="16840"/>
          <w:pgMar w:top="47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2751E3" w:rsidRPr="0073390F" w:rsidRDefault="002751E3">
      <w:pPr>
        <w:autoSpaceDE w:val="0"/>
        <w:autoSpaceDN w:val="0"/>
        <w:spacing w:after="216" w:line="220" w:lineRule="exact"/>
        <w:rPr>
          <w:lang w:val="ru-RU"/>
        </w:rPr>
      </w:pPr>
    </w:p>
    <w:p w:rsidR="002751E3" w:rsidRDefault="008D730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ПОЯСНИТЕЛЬНАЯ </w:t>
      </w:r>
      <w:r>
        <w:rPr>
          <w:rFonts w:ascii="Times New Roman" w:eastAsia="Times New Roman" w:hAnsi="Times New Roman"/>
          <w:b/>
          <w:color w:val="000000"/>
          <w:sz w:val="24"/>
        </w:rPr>
        <w:t>ЗАПИСКА</w:t>
      </w:r>
    </w:p>
    <w:p w:rsidR="002751E3" w:rsidRPr="0073390F" w:rsidRDefault="008D7300">
      <w:pPr>
        <w:autoSpaceDE w:val="0"/>
        <w:autoSpaceDN w:val="0"/>
        <w:spacing w:before="346" w:after="0" w:line="286" w:lineRule="auto"/>
        <w:ind w:right="144" w:firstLine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английскому языку для обучающихся 7 классов составлена на </w:t>
      </w:r>
      <w:proofErr w:type="spellStart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основе«Требований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азования, с учётом распределённых по классам проверяемых требований к результатам освоения основной </w:t>
      </w:r>
      <w:r w:rsidRPr="0073390F">
        <w:rPr>
          <w:lang w:val="ru-RU"/>
        </w:rPr>
        <w:br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образовательной программы основного общего образования и элементов содержания, </w:t>
      </w:r>
      <w:r w:rsidRPr="0073390F">
        <w:rPr>
          <w:lang w:val="ru-RU"/>
        </w:rPr>
        <w:br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представленных в Универсальном кодификаторе по иностранному (английскому) я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зыку,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</w:p>
    <w:p w:rsidR="002751E3" w:rsidRPr="0073390F" w:rsidRDefault="008D7300">
      <w:pPr>
        <w:autoSpaceDE w:val="0"/>
        <w:autoSpaceDN w:val="0"/>
        <w:spacing w:before="264" w:after="0" w:line="262" w:lineRule="auto"/>
        <w:rPr>
          <w:lang w:val="ru-RU"/>
        </w:rPr>
      </w:pP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</w:t>
      </w: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РЕДМЕТА «ИНОСТРАННЫЙ (АНГЛИЙСКИЙ) </w:t>
      </w:r>
      <w:proofErr w:type="gramStart"/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>ЯЗЫК »</w:t>
      </w:r>
      <w:proofErr w:type="gramEnd"/>
    </w:p>
    <w:p w:rsidR="002751E3" w:rsidRPr="0073390F" w:rsidRDefault="008D7300">
      <w:pPr>
        <w:autoSpaceDE w:val="0"/>
        <w:autoSpaceDN w:val="0"/>
        <w:spacing w:before="166" w:after="0" w:line="286" w:lineRule="auto"/>
        <w:ind w:right="288" w:firstLine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Предмету «Иностранный (английский) язык» принадлежит важное место в системе общего образования и воспитания современного школьника в условиях поликультурного и многоязычного мира. Изучение иностранного языка направл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</w:t>
      </w:r>
      <w:r w:rsidRPr="0073390F">
        <w:rPr>
          <w:lang w:val="ru-RU"/>
        </w:rPr>
        <w:br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идентичности, расширению кругозора, воспитанию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чувств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ния.</w:t>
      </w:r>
    </w:p>
    <w:p w:rsidR="002751E3" w:rsidRPr="0073390F" w:rsidRDefault="008D7300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омпетенциями.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самообразования.</w:t>
      </w:r>
    </w:p>
    <w:p w:rsidR="002751E3" w:rsidRPr="0073390F" w:rsidRDefault="008D7300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Владение иностранным языком сейчас рассматривается как часть профес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сии, 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ажнейших средств социализации и успешной профессиональной деятельности выпускника школы.</w:t>
      </w:r>
    </w:p>
    <w:p w:rsidR="002751E3" w:rsidRPr="0073390F" w:rsidRDefault="008D7300">
      <w:pPr>
        <w:autoSpaceDE w:val="0"/>
        <w:autoSpaceDN w:val="0"/>
        <w:spacing w:before="190" w:after="0" w:line="281" w:lineRule="auto"/>
        <w:ind w:right="288" w:firstLine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Возрастает значимость владения разными иностранными языками как в качестве первого, так и в качество второго. Расширение номенклатуры изучаемых языков соответствует ст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ратегическим интересам России в эпоху </w:t>
      </w:r>
      <w:proofErr w:type="spellStart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постглобализации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и многополярного мира. Знание родного языка экономического или политического партнёра обеспечивает более эффективное общение, </w:t>
      </w:r>
      <w:r w:rsidRPr="0073390F">
        <w:rPr>
          <w:lang w:val="ru-RU"/>
        </w:rPr>
        <w:br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учитывающее особенности культуры партнёра, что позволяет успешнее решать возникающие проблемы и избегать конфликтов.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190" w:after="0" w:line="262" w:lineRule="auto"/>
        <w:ind w:right="1728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Естественно, возрастание значимости владения иностранными языками приводит к переосмыслению целей и содержания обучения предмету.</w:t>
      </w:r>
    </w:p>
    <w:p w:rsidR="002751E3" w:rsidRPr="0073390F" w:rsidRDefault="008D7300">
      <w:pPr>
        <w:autoSpaceDE w:val="0"/>
        <w:autoSpaceDN w:val="0"/>
        <w:spacing w:before="262" w:after="0" w:line="230" w:lineRule="auto"/>
        <w:rPr>
          <w:lang w:val="ru-RU"/>
        </w:rPr>
      </w:pP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ЦЕЛИ </w:t>
      </w: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>ИЗУЧЕНИЯ УЧЕБНОГО ПРЕДМЕТА «ИНОСТРАННЫЙ (АНГЛИЙСКИЙ) ЯЗЫК»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В свете сказанного выше цели иноязычного образования становятся более сложными по структуре, формулируются на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ценностном, когнитивном и прагматическом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уровнях и, соответственно,</w:t>
      </w:r>
    </w:p>
    <w:p w:rsidR="002751E3" w:rsidRPr="0073390F" w:rsidRDefault="002751E3">
      <w:pPr>
        <w:rPr>
          <w:lang w:val="ru-RU"/>
        </w:rPr>
        <w:sectPr w:rsidR="002751E3" w:rsidRPr="0073390F">
          <w:pgSz w:w="11900" w:h="16840"/>
          <w:pgMar w:top="436" w:right="650" w:bottom="35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1E3" w:rsidRPr="0073390F" w:rsidRDefault="002751E3">
      <w:pPr>
        <w:autoSpaceDE w:val="0"/>
        <w:autoSpaceDN w:val="0"/>
        <w:spacing w:after="66" w:line="220" w:lineRule="exact"/>
        <w:rPr>
          <w:lang w:val="ru-RU"/>
        </w:rPr>
      </w:pPr>
    </w:p>
    <w:p w:rsidR="002751E3" w:rsidRPr="0073390F" w:rsidRDefault="008D7300">
      <w:pPr>
        <w:autoSpaceDE w:val="0"/>
        <w:autoSpaceDN w:val="0"/>
        <w:spacing w:after="0" w:line="281" w:lineRule="auto"/>
        <w:ind w:right="432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воплощаются в личностных, </w:t>
      </w:r>
      <w:proofErr w:type="spellStart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общеучебных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/универсальных и предметных результатах обучения. А иностранные языки признаются средством общения и ценным ресурсом личности для самореализации и социальной адаптации;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инструментом развития умений поиска, обработки и использования информации в познавательных целях, одним из средств воспитания качеств гражданина, патриота; развития национального самосознания, стремления к </w:t>
      </w:r>
      <w:r w:rsidRPr="0073390F">
        <w:rPr>
          <w:lang w:val="ru-RU"/>
        </w:rPr>
        <w:br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взаимопониманию между людьми разных стран.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На пр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агматическом уровне </w:t>
      </w:r>
      <w:r w:rsidRPr="0073390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целью иноязычного образования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речевая компетенция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— развитие к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оммуникативных умений в четырёх основных видах речевой деятельности (говорении, </w:t>
      </w:r>
      <w:proofErr w:type="spellStart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аудировании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, чтении, письме);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языковая компетенция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— овладение новыми языковыми средствами (фонетическими, </w:t>
      </w:r>
      <w:r w:rsidRPr="0073390F">
        <w:rPr>
          <w:lang w:val="ru-RU"/>
        </w:rPr>
        <w:br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орфографическими, лексическими, грамматическими) в соответствии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социокультурная/межкультурная компетенция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— приобщение к культуре, традициям реалиям стран/страны изуча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>компенсато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рная компетенция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— развитие умений выходить из положения в условиях дефицита языковых средств при получении и передаче информации.</w:t>
      </w:r>
    </w:p>
    <w:p w:rsidR="002751E3" w:rsidRPr="0073390F" w:rsidRDefault="008D7300">
      <w:pPr>
        <w:autoSpaceDE w:val="0"/>
        <w:autoSpaceDN w:val="0"/>
        <w:spacing w:before="190" w:after="0"/>
        <w:ind w:right="720" w:firstLine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Наряду с иноязычной коммуникативной компетенцией средствами иностранного языка формируются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>ключевые универсальные учебные ком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>петенции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2751E3" w:rsidRPr="0073390F" w:rsidRDefault="008D7300">
      <w:pPr>
        <w:autoSpaceDE w:val="0"/>
        <w:autoSpaceDN w:val="0"/>
        <w:spacing w:before="190" w:after="0" w:line="283" w:lineRule="auto"/>
        <w:ind w:right="288" w:firstLine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личностно ориентированной парадигмой образования осн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овными подходами к обучению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иностранным языкам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признаются </w:t>
      </w:r>
      <w:proofErr w:type="spellStart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компетентностный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, системно-</w:t>
      </w:r>
      <w:proofErr w:type="spellStart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деятельностный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2751E3" w:rsidRPr="0073390F" w:rsidRDefault="008D7300">
      <w:pPr>
        <w:autoSpaceDE w:val="0"/>
        <w:autoSpaceDN w:val="0"/>
        <w:spacing w:before="264" w:after="0" w:line="262" w:lineRule="auto"/>
        <w:ind w:right="4176"/>
        <w:rPr>
          <w:lang w:val="ru-RU"/>
        </w:rPr>
      </w:pP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</w:t>
      </w: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ТА В УЧЕБНОМ </w:t>
      </w:r>
      <w:proofErr w:type="gramStart"/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>ПЛАНЕ«</w:t>
      </w:r>
      <w:proofErr w:type="gramEnd"/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>ИНОСТРАННЫЙ (АНГЛИЙСКИЙ) ЯЗЫК»</w:t>
      </w:r>
    </w:p>
    <w:p w:rsidR="002751E3" w:rsidRPr="0073390F" w:rsidRDefault="008D7300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Обязательный учебный предмет «Иностранный язык» входит в предметную область «Иностранные языки» и изучается обязательно со 2-го по 11-ый класс. На изучение иностранного языка в 7 классе отведено 102 учебных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часа, по 3 часа в неделю.</w:t>
      </w:r>
    </w:p>
    <w:p w:rsidR="002751E3" w:rsidRPr="0073390F" w:rsidRDefault="002751E3">
      <w:pPr>
        <w:rPr>
          <w:lang w:val="ru-RU"/>
        </w:rPr>
        <w:sectPr w:rsidR="002751E3" w:rsidRPr="0073390F">
          <w:pgSz w:w="11900" w:h="16840"/>
          <w:pgMar w:top="286" w:right="660" w:bottom="1440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2751E3" w:rsidRPr="0073390F" w:rsidRDefault="002751E3">
      <w:pPr>
        <w:autoSpaceDE w:val="0"/>
        <w:autoSpaceDN w:val="0"/>
        <w:spacing w:after="78" w:line="220" w:lineRule="exact"/>
        <w:rPr>
          <w:lang w:val="ru-RU"/>
        </w:rPr>
      </w:pPr>
    </w:p>
    <w:p w:rsidR="002751E3" w:rsidRPr="0073390F" w:rsidRDefault="008D7300">
      <w:pPr>
        <w:autoSpaceDE w:val="0"/>
        <w:autoSpaceDN w:val="0"/>
        <w:spacing w:after="0" w:line="230" w:lineRule="auto"/>
        <w:rPr>
          <w:lang w:val="ru-RU"/>
        </w:rPr>
      </w:pP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346" w:after="0" w:line="271" w:lineRule="auto"/>
        <w:ind w:right="1152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УМЕНИЯ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тического содержания речи.</w:t>
      </w:r>
    </w:p>
    <w:p w:rsidR="002751E3" w:rsidRPr="0073390F" w:rsidRDefault="008D73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Взаимоотношения в семье и с друзьями. Семейные праздники. Обязанности по дому.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Внешность и характер человека/литературного персонажа. Досуг и увлечения/хобби современного подростка (чтение, кино, театр, музей, спорт, музыка).</w:t>
      </w:r>
    </w:p>
    <w:p w:rsidR="002751E3" w:rsidRPr="0073390F" w:rsidRDefault="008D73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Зд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оровый образ жизни: режим труда и отдыха, фитнес, сбалансированное питание.</w:t>
      </w:r>
    </w:p>
    <w:p w:rsidR="002751E3" w:rsidRPr="0073390F" w:rsidRDefault="008D73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Покупки: одежда, обувь и продукты питания.</w:t>
      </w:r>
    </w:p>
    <w:p w:rsidR="002751E3" w:rsidRPr="0073390F" w:rsidRDefault="008D7300">
      <w:pPr>
        <w:autoSpaceDE w:val="0"/>
        <w:autoSpaceDN w:val="0"/>
        <w:spacing w:before="72" w:after="0" w:line="271" w:lineRule="auto"/>
        <w:ind w:right="144" w:firstLine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Школа, школьная жизнь, школьная форма, изучаемые предметы, любимый предмет, правила поведения в школе, посещение школьной библиотеки/ресу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рсного центра. Переписка с зарубежными сверстниками.</w:t>
      </w:r>
    </w:p>
    <w:p w:rsidR="002751E3" w:rsidRPr="0073390F" w:rsidRDefault="008D7300">
      <w:pPr>
        <w:autoSpaceDE w:val="0"/>
        <w:autoSpaceDN w:val="0"/>
        <w:spacing w:before="70" w:after="0" w:line="262" w:lineRule="auto"/>
        <w:ind w:left="180" w:right="288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Каникулы в различное время года. Виды отдыха. Путешествия по России и зарубежным странам. Природа: дикие и домашние животные. Климат, погода.</w:t>
      </w:r>
    </w:p>
    <w:p w:rsidR="002751E3" w:rsidRPr="0073390F" w:rsidRDefault="008D73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Жизнь в городе и сельской местности. Описание родного города/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села. Транспорт.</w:t>
      </w:r>
    </w:p>
    <w:p w:rsidR="002751E3" w:rsidRPr="0073390F" w:rsidRDefault="008D73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Средства массовой информации (телевидение, журналы, Интернет).</w:t>
      </w:r>
    </w:p>
    <w:p w:rsidR="002751E3" w:rsidRPr="0073390F" w:rsidRDefault="008D7300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Родная страна и страна/страны изучаемого языка. Их географическое положение, столицы; население; официальные языки; достопримечательности, культурные особенности (национальные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праздники, традиции, обычаи).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Выдающиеся люди родной страны и страны/стран изучаемого языка: учёные, писатели, поэты, спортсмены.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73390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диалогической речи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, а именно умений вести: диалог этикетного характера, диалог —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побуждение к действию, диалог-расспрос; комбинированный диалог, </w:t>
      </w:r>
      <w:r w:rsidRPr="0073390F">
        <w:rPr>
          <w:lang w:val="ru-RU"/>
        </w:rPr>
        <w:br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включающий различные виды диалогов: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диалог этикетного характера: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начинать, поддерживать и заканчивать разговор, вежливо </w:t>
      </w:r>
      <w:r w:rsidRPr="0073390F">
        <w:rPr>
          <w:lang w:val="ru-RU"/>
        </w:rPr>
        <w:br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переспрашивать; поздравлять с праздником, выражать пожелания и вежл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иво реагировать на </w:t>
      </w:r>
      <w:r w:rsidRPr="0073390F">
        <w:rPr>
          <w:lang w:val="ru-RU"/>
        </w:rPr>
        <w:br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поздравление; выражать благодарность; вежливо соглашаться на предложение/отказываться от предложения собеседника;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диалог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побуждение к действию: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обращаться с просьбой, вежливо соглашаться/не соглашаться выполнить просьбу; приглашать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собеседника к совместной деятельности, вежливо соглашаться/не соглашаться на предложение собеседника, объясняя причину своего решения;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диалог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расспрос: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сообщать фактическую информацию, отвечая на вопросы разных видов; выражать своё отношение к обсуждае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мым фактам и событиям; запрашивать интересующую информацию; переходить с позиции спрашивающего на позицию отвечающего и наоборот.</w:t>
      </w:r>
    </w:p>
    <w:p w:rsidR="002751E3" w:rsidRPr="0073390F" w:rsidRDefault="008D7300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Названные умения диалогической речи развиваются в стандартных ситуациях неофициального общения в рамках тематического содержан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ия речи с использованием ключевых слов, речевых ситуаций и/или иллюстраций, фотографий с соблюдением норм речевого этикета, принятых в стране/странах изучаемого языка.</w:t>
      </w:r>
    </w:p>
    <w:p w:rsidR="002751E3" w:rsidRPr="0073390F" w:rsidRDefault="008D73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Объём диалога — до 6 реплик со стороны каждого собеседника.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Развитие коммуникативных ум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ений </w:t>
      </w:r>
      <w:r w:rsidRPr="0073390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монологической речи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1) создание устных  связных  монологических  высказываний с использованием основных коммуникативных типов речи: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—   описание (предмета, местности, внешности и одежды человека), в том числе характеристика (черты характера реальн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ого человека или литературного персонажа);</w:t>
      </w:r>
    </w:p>
    <w:p w:rsidR="002751E3" w:rsidRPr="0073390F" w:rsidRDefault="002751E3">
      <w:pPr>
        <w:rPr>
          <w:lang w:val="ru-RU"/>
        </w:rPr>
        <w:sectPr w:rsidR="002751E3" w:rsidRPr="0073390F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1E3" w:rsidRPr="0073390F" w:rsidRDefault="002751E3">
      <w:pPr>
        <w:autoSpaceDE w:val="0"/>
        <w:autoSpaceDN w:val="0"/>
        <w:spacing w:after="78" w:line="220" w:lineRule="exact"/>
        <w:rPr>
          <w:lang w:val="ru-RU"/>
        </w:rPr>
      </w:pPr>
    </w:p>
    <w:p w:rsidR="002751E3" w:rsidRPr="0073390F" w:rsidRDefault="008D7300">
      <w:pPr>
        <w:autoSpaceDE w:val="0"/>
        <w:autoSpaceDN w:val="0"/>
        <w:spacing w:after="0" w:line="271" w:lineRule="auto"/>
        <w:ind w:left="180" w:right="144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—   повествование/сообщение; </w:t>
      </w:r>
      <w:r w:rsidRPr="0073390F">
        <w:rPr>
          <w:lang w:val="ru-RU"/>
        </w:rPr>
        <w:br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2) изложение (пересказ) основного содержания прочитанного/прослушанного текста; 3) краткое изложение результатов выполненной проектной рабо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ты.</w:t>
      </w:r>
    </w:p>
    <w:p w:rsidR="002751E3" w:rsidRPr="0073390F" w:rsidRDefault="008D730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план, вопросы и/или иллюстрации, фотографии, таблицы.</w:t>
      </w:r>
    </w:p>
    <w:p w:rsidR="002751E3" w:rsidRPr="0073390F" w:rsidRDefault="008D73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Объём монологического высказывания — 8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-9 фраз.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190" w:after="0" w:line="271" w:lineRule="auto"/>
        <w:ind w:right="1296"/>
        <w:rPr>
          <w:lang w:val="ru-RU"/>
        </w:rPr>
      </w:pPr>
      <w:r w:rsidRPr="0073390F">
        <w:rPr>
          <w:lang w:val="ru-RU"/>
        </w:rPr>
        <w:tab/>
      </w:r>
      <w:proofErr w:type="spellStart"/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  <w:proofErr w:type="spellEnd"/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При непосредственном общении: понимание на слух речи учителя и одноклассников и вербальная/невербальная реакция на услышанное.</w:t>
      </w:r>
    </w:p>
    <w:p w:rsidR="002751E3" w:rsidRPr="0073390F" w:rsidRDefault="008D7300">
      <w:pPr>
        <w:autoSpaceDE w:val="0"/>
        <w:autoSpaceDN w:val="0"/>
        <w:spacing w:before="72" w:after="0"/>
        <w:ind w:firstLine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При опосредованном общении: дальнейшее развитие восприятия и понимания на слух несложных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запрашиваемой информации.</w:t>
      </w:r>
    </w:p>
    <w:p w:rsidR="002751E3" w:rsidRPr="0073390F" w:rsidRDefault="008D7300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proofErr w:type="spellStart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Аудирование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с понима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нием основного содержания текста предполагает умение определять основную тему/идею и главные факты/события в воспринимаемом на слух тексте; игнорировать незнакомые слова, не существенные для понимания основного содержания.</w:t>
      </w:r>
    </w:p>
    <w:p w:rsidR="002751E3" w:rsidRPr="0073390F" w:rsidRDefault="008D730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proofErr w:type="spellStart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Аудирование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с пониманием запрашив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аемой информации предполагает умение выделять </w:t>
      </w:r>
      <w:r w:rsidRPr="0073390F">
        <w:rPr>
          <w:lang w:val="ru-RU"/>
        </w:rPr>
        <w:br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запрашиваемую информацию, представленную в эксплицитной (явной) форме, в воспринимаемом на слух тексте.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Тексты для </w:t>
      </w:r>
      <w:proofErr w:type="spellStart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: диалог (беседа), высказывания собеседников в ситуациях повседневного общения, ра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ссказ, сообщение информационного характера.</w:t>
      </w:r>
    </w:p>
    <w:p w:rsidR="002751E3" w:rsidRPr="0073390F" w:rsidRDefault="008D73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Время звучания текста/текстов для </w:t>
      </w:r>
      <w:proofErr w:type="spellStart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— до 1,5 минуты.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Смысловое чтение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умения читать про себя и понимать несложные аутентичные тексты разных жанров и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нужной/запрашиваемой информации; с полным пониманием сод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ержания текста.</w:t>
      </w:r>
    </w:p>
    <w:p w:rsidR="002751E3" w:rsidRPr="0073390F" w:rsidRDefault="008D7300">
      <w:pPr>
        <w:autoSpaceDE w:val="0"/>
        <w:autoSpaceDN w:val="0"/>
        <w:spacing w:before="70" w:after="0" w:line="281" w:lineRule="auto"/>
        <w:ind w:right="720" w:firstLine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Чтение с пониманием основного содержания текста предполагает умение определять тему/основную мысль, главные факты/события; прогнозировать содержание текста по заголовку/началу текста; последовательность главных фактов/событий; умение игнори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ровать незнакомые слова, несущественные для понимания основного содержания; понимать интернациональные слова.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Чтение с пониманием нужной/запрашиваемой информации предполагает умение находить в прочитанном тексте и понимать запрашиваемую информацию.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Чтение с полным пониманием предполагает полное и точное понимание информации, представленной в тексте, в эксплицитной (явной) форме.</w:t>
      </w:r>
    </w:p>
    <w:p w:rsidR="002751E3" w:rsidRPr="0073390F" w:rsidRDefault="008D7300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</w:t>
      </w:r>
      <w:proofErr w:type="spellStart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несплошных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текстов (таблиц, диаграмм) и понимание представленной в них информации.</w:t>
      </w:r>
    </w:p>
    <w:p w:rsidR="002751E3" w:rsidRPr="0073390F" w:rsidRDefault="008D7300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чтения: интервью; диал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ог (беседа); отрывок из художественного произведения, в том числе рассказа; отрывок из статьи научно-популярного характера; сообщение информационного характера; объявление; кулинарный рецепт; сообщение личного характера; стихотворение; </w:t>
      </w:r>
      <w:proofErr w:type="spellStart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несплошной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 (та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блица, диаграмма).</w:t>
      </w:r>
    </w:p>
    <w:p w:rsidR="002751E3" w:rsidRPr="0073390F" w:rsidRDefault="008D73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Объём текста/текстов для чтения — до 350 слов.</w:t>
      </w:r>
    </w:p>
    <w:p w:rsidR="002751E3" w:rsidRPr="0073390F" w:rsidRDefault="008D730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>Письменная речь</w:t>
      </w:r>
    </w:p>
    <w:p w:rsidR="002751E3" w:rsidRPr="0073390F" w:rsidRDefault="002751E3">
      <w:pPr>
        <w:rPr>
          <w:lang w:val="ru-RU"/>
        </w:rPr>
        <w:sectPr w:rsidR="002751E3" w:rsidRPr="0073390F">
          <w:pgSz w:w="11900" w:h="16840"/>
          <w:pgMar w:top="298" w:right="784" w:bottom="416" w:left="666" w:header="720" w:footer="720" w:gutter="0"/>
          <w:cols w:space="720" w:equalWidth="0">
            <w:col w:w="10450" w:space="0"/>
          </w:cols>
          <w:docGrid w:linePitch="360"/>
        </w:sectPr>
      </w:pPr>
    </w:p>
    <w:p w:rsidR="002751E3" w:rsidRPr="0073390F" w:rsidRDefault="002751E3">
      <w:pPr>
        <w:autoSpaceDE w:val="0"/>
        <w:autoSpaceDN w:val="0"/>
        <w:spacing w:after="78" w:line="220" w:lineRule="exact"/>
        <w:rPr>
          <w:lang w:val="ru-RU"/>
        </w:rPr>
      </w:pPr>
    </w:p>
    <w:p w:rsidR="002751E3" w:rsidRPr="0073390F" w:rsidRDefault="008D7300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умений письменной речи: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списывание текста и выписывание из него слов, словосочетаний, предложений в соответствии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с решаемой коммуникативной задачей; составление плана прочитанного текста;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стране/странах изучаемого языка;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написание электронного сообщения личного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характера: сообщать краткие сведения о себе, расспрашивать друга/подругу по переписке о его/её увлечениях, выражать благодарность, извинение, просьбу; оформлять обращение, завершающую фразу и подпись в соответствии с нормами </w:t>
      </w:r>
      <w:r w:rsidRPr="0073390F">
        <w:rPr>
          <w:lang w:val="ru-RU"/>
        </w:rPr>
        <w:br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неофициального общения, приня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тыми в стране/странах изучаемого  языка.  Объём  письма — до 90 слов;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создание небольшого письменного высказывания с опорой на образец, план, таблицу. Объём письменного высказывания — до 90 слов.</w:t>
      </w:r>
    </w:p>
    <w:p w:rsidR="002751E3" w:rsidRPr="0073390F" w:rsidRDefault="008D730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>ЯЗЫКОВЫЕ ЗНАНИЯ И УМЕНИЯ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Фонетическая сторона речи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Разл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ловах; чтение новых слов согласно основным правилам чтения.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 </w:t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Тексты для чте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ния вслух: диалог (беседа), рассказ, сообщение информационного характера, отрывок из статьи научно-популярного характера.</w:t>
      </w:r>
    </w:p>
    <w:p w:rsidR="002751E3" w:rsidRPr="0073390F" w:rsidRDefault="008D73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Объём текста для чтения вслух — до 100 слов.</w:t>
      </w:r>
    </w:p>
    <w:p w:rsidR="002751E3" w:rsidRPr="0073390F" w:rsidRDefault="008D7300">
      <w:pPr>
        <w:autoSpaceDE w:val="0"/>
        <w:autoSpaceDN w:val="0"/>
        <w:spacing w:before="190" w:after="0" w:line="262" w:lineRule="auto"/>
        <w:ind w:left="180" w:right="6192"/>
        <w:rPr>
          <w:lang w:val="ru-RU"/>
        </w:rPr>
      </w:pP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Графика, орфография и пунктуация </w:t>
      </w:r>
      <w:r w:rsidRPr="0073390F">
        <w:rPr>
          <w:lang w:val="ru-RU"/>
        </w:rPr>
        <w:br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Правильное написание изученных слов.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Пунктуационно правильное, в соответствии с нормами речевого этикета, принятыми в стране/стра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нах изучаемого языка, оформление электронного сообщения личного характера.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Лексическая сторона речи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звучащем и письменном тексте и употребление в устной и письменной речи различных средств связи для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обеспечения логичности и целостности высказывания.</w:t>
      </w:r>
    </w:p>
    <w:p w:rsidR="002751E3" w:rsidRPr="0073390F" w:rsidRDefault="008D7300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Объём —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ивного минимума).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способы словообразования: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а) аффиксация: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имён существительных при помощи префикса </w:t>
      </w:r>
      <w:r>
        <w:rPr>
          <w:rFonts w:ascii="Times New Roman" w:eastAsia="Times New Roman" w:hAnsi="Times New Roman"/>
          <w:color w:val="000000"/>
          <w:sz w:val="24"/>
        </w:rPr>
        <w:t>un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- (</w:t>
      </w:r>
      <w:r>
        <w:rPr>
          <w:rFonts w:ascii="Times New Roman" w:eastAsia="Times New Roman" w:hAnsi="Times New Roman"/>
          <w:color w:val="000000"/>
          <w:sz w:val="24"/>
        </w:rPr>
        <w:t>unreality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) и при помощи суффиксов:-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ment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development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),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ness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darkness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образование имён  прилагательных при помощи суффи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ксов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ly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friendly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ous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famous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r>
        <w:rPr>
          <w:rFonts w:ascii="Times New Roman" w:eastAsia="Times New Roman" w:hAnsi="Times New Roman"/>
          <w:color w:val="000000"/>
          <w:sz w:val="24"/>
        </w:rPr>
        <w:t>y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busy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);</w:t>
      </w:r>
    </w:p>
    <w:p w:rsidR="002751E3" w:rsidRPr="0073390F" w:rsidRDefault="002751E3">
      <w:pPr>
        <w:rPr>
          <w:lang w:val="ru-RU"/>
        </w:rPr>
        <w:sectPr w:rsidR="002751E3" w:rsidRPr="0073390F">
          <w:pgSz w:w="11900" w:h="16840"/>
          <w:pgMar w:top="298" w:right="660" w:bottom="356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2751E3" w:rsidRPr="0073390F" w:rsidRDefault="002751E3">
      <w:pPr>
        <w:autoSpaceDE w:val="0"/>
        <w:autoSpaceDN w:val="0"/>
        <w:spacing w:after="78" w:line="220" w:lineRule="exact"/>
        <w:rPr>
          <w:lang w:val="ru-RU"/>
        </w:rPr>
      </w:pPr>
    </w:p>
    <w:p w:rsidR="002751E3" w:rsidRPr="0073390F" w:rsidRDefault="008D7300">
      <w:pPr>
        <w:tabs>
          <w:tab w:val="left" w:pos="180"/>
        </w:tabs>
        <w:autoSpaceDE w:val="0"/>
        <w:autoSpaceDN w:val="0"/>
        <w:spacing w:after="0" w:line="281" w:lineRule="auto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имён прилагательных и наречий при помощи префиксов 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-/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im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- (</w:t>
      </w:r>
      <w:r>
        <w:rPr>
          <w:rFonts w:ascii="Times New Roman" w:eastAsia="Times New Roman" w:hAnsi="Times New Roman"/>
          <w:color w:val="000000"/>
          <w:sz w:val="24"/>
        </w:rPr>
        <w:t>informal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independently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impossible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б) словосложение: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образование сложных пр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илагательных путём соединения основы прилагательного с основой существительного с добавлением суффикса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blue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eyed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Грамматическая сторона речи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72" w:after="0"/>
        <w:ind w:right="576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Предложения со сложным дополнением (</w:t>
      </w:r>
      <w:r>
        <w:rPr>
          <w:rFonts w:ascii="Times New Roman" w:eastAsia="Times New Roman" w:hAnsi="Times New Roman"/>
          <w:color w:val="000000"/>
          <w:sz w:val="24"/>
        </w:rPr>
        <w:t>Complex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Object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). Условн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ые предложения реального (</w:t>
      </w:r>
      <w:r>
        <w:rPr>
          <w:rFonts w:ascii="Times New Roman" w:eastAsia="Times New Roman" w:hAnsi="Times New Roman"/>
          <w:color w:val="000000"/>
          <w:sz w:val="24"/>
        </w:rPr>
        <w:t>Conditional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0, </w:t>
      </w:r>
      <w:r>
        <w:rPr>
          <w:rFonts w:ascii="Times New Roman" w:eastAsia="Times New Roman" w:hAnsi="Times New Roman"/>
          <w:color w:val="000000"/>
          <w:sz w:val="24"/>
        </w:rPr>
        <w:t>Conditional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) характера;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предложения с конструкцией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going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+ инфинитив и формы 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Continuous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выражения будущего действия.</w:t>
      </w:r>
    </w:p>
    <w:p w:rsidR="002751E3" w:rsidRPr="0073390F" w:rsidRDefault="008D73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Конструкция </w:t>
      </w:r>
      <w:r>
        <w:rPr>
          <w:rFonts w:ascii="Times New Roman" w:eastAsia="Times New Roman" w:hAnsi="Times New Roman"/>
          <w:color w:val="000000"/>
          <w:sz w:val="24"/>
        </w:rPr>
        <w:t>used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+ инфинитив глагола.</w:t>
      </w:r>
    </w:p>
    <w:p w:rsidR="002751E3" w:rsidRPr="0073390F" w:rsidRDefault="008D73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Глаг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олы в наиболее употребительных формах страдательного залога (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Passive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2751E3" w:rsidRPr="0073390F" w:rsidRDefault="008D7300">
      <w:pPr>
        <w:autoSpaceDE w:val="0"/>
        <w:autoSpaceDN w:val="0"/>
        <w:spacing w:before="70" w:after="0" w:line="262" w:lineRule="auto"/>
        <w:ind w:left="180" w:right="1152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Предлоги, употребляемые с глаголами в страдательном залоге. Модальный глагол </w:t>
      </w:r>
      <w:r>
        <w:rPr>
          <w:rFonts w:ascii="Times New Roman" w:eastAsia="Times New Roman" w:hAnsi="Times New Roman"/>
          <w:color w:val="000000"/>
          <w:sz w:val="24"/>
        </w:rPr>
        <w:t>might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. Наречия, совпадающие по форме с прилагательными (</w:t>
      </w:r>
      <w:r>
        <w:rPr>
          <w:rFonts w:ascii="Times New Roman" w:eastAsia="Times New Roman" w:hAnsi="Times New Roman"/>
          <w:color w:val="000000"/>
          <w:sz w:val="24"/>
        </w:rPr>
        <w:t>fast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high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early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2751E3" w:rsidRDefault="008D7300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 xml:space="preserve">Местоимения </w:t>
      </w:r>
      <w:r>
        <w:rPr>
          <w:rFonts w:ascii="Times New Roman" w:eastAsia="Times New Roman" w:hAnsi="Times New Roman"/>
          <w:color w:val="000000"/>
          <w:sz w:val="24"/>
        </w:rPr>
        <w:t>other/another, both, all, one.</w:t>
      </w:r>
    </w:p>
    <w:p w:rsidR="002751E3" w:rsidRPr="0073390F" w:rsidRDefault="008D73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Количественные числительные для обозначения больших чисел (до 1 000 000).</w:t>
      </w:r>
    </w:p>
    <w:p w:rsidR="002751E3" w:rsidRPr="0073390F" w:rsidRDefault="008D730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>СОЦИОКУЛЬТУРНЫЕ ЗНАНИЯ И УМЕНИЯ</w:t>
      </w:r>
    </w:p>
    <w:p w:rsidR="002751E3" w:rsidRPr="0073390F" w:rsidRDefault="008D7300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Знание и использование отдельных социокультурных элементов речевого поведенческого этикета в стране/странах изучаемого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2751E3" w:rsidRPr="0073390F" w:rsidRDefault="008D730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в рамках от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2751E3" w:rsidRPr="0073390F" w:rsidRDefault="008D7300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Социокультурный портрет родной страны и страны/стран изучаемого языка: знакомство с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традициями проведения основных национальных праздников (Рождества, Нового года, Дня матери и т. д.); с особенностями образа жизни и культуры страны/стран изучаемого языка (известными достопримечательностями; </w:t>
      </w:r>
      <w:proofErr w:type="gramStart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некоторыми  выдающимися</w:t>
      </w:r>
      <w:proofErr w:type="gram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 людьми);  с  доступными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в языковом отношении образцами поэзии и прозы для подростков на английском языке.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умений: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правильно оформлять свой адрес на английском языке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(в анкете);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оформлять электронное сообщение личного характера в соответствии с нормами неофициального общения, принятыми в стране/странах изучаемого языка;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 представлять Россию и страну/страны изучаемого языка;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кратко представлять не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которые культурные явления родной страны и страны/стран изучаемого языка (основные национальные праздники, традиции в проведении досуга и питании); наиболее известные достопримечательности;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кратко рассказывать о выдающихся людях родной страны и страны/ст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ран изучаемого языка (учёных, писателях, поэтах, спортсменах).</w:t>
      </w:r>
    </w:p>
    <w:p w:rsidR="002751E3" w:rsidRPr="0073390F" w:rsidRDefault="008D730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>КОМПЕНСАТОРНЫЕ УМЕНИЯ</w:t>
      </w:r>
    </w:p>
    <w:p w:rsidR="002751E3" w:rsidRPr="0073390F" w:rsidRDefault="002751E3">
      <w:pPr>
        <w:rPr>
          <w:lang w:val="ru-RU"/>
        </w:rPr>
        <w:sectPr w:rsidR="002751E3" w:rsidRPr="0073390F">
          <w:pgSz w:w="11900" w:h="16840"/>
          <w:pgMar w:top="298" w:right="668" w:bottom="356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2751E3" w:rsidRPr="0073390F" w:rsidRDefault="002751E3">
      <w:pPr>
        <w:autoSpaceDE w:val="0"/>
        <w:autoSpaceDN w:val="0"/>
        <w:spacing w:after="90" w:line="220" w:lineRule="exact"/>
        <w:rPr>
          <w:lang w:val="ru-RU"/>
        </w:rPr>
      </w:pPr>
    </w:p>
    <w:p w:rsidR="002751E3" w:rsidRPr="0073390F" w:rsidRDefault="008D7300">
      <w:pPr>
        <w:autoSpaceDE w:val="0"/>
        <w:autoSpaceDN w:val="0"/>
        <w:spacing w:after="0" w:line="271" w:lineRule="auto"/>
        <w:ind w:right="144" w:firstLine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при чтении и </w:t>
      </w:r>
      <w:proofErr w:type="spellStart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аудировании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языковой, в том числе контекстуальной, догадки; при непосредственном обще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нии догадываться о значении незнакомых слов с помощью используемых собеседником жестов и мимики.</w:t>
      </w:r>
    </w:p>
    <w:p w:rsidR="002751E3" w:rsidRPr="0073390F" w:rsidRDefault="008D73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Переспрашивать, просить повторить, уточняя значение незнакомых слов.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Использование в качестве опоры при порождении собственных высказываний ключевых слов, пла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на.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Игнорирование информации, не являющейся необходимой для понимания </w:t>
      </w:r>
      <w:proofErr w:type="gramStart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основного содержания</w:t>
      </w:r>
      <w:proofErr w:type="gram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прочитанного/прослушанного текста или для нахождения в тексте запрашиваемой информации. </w:t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Сравнение (в том числе установление основания для сравнения) объектов, явле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ний, процессов, их элементов и основных функций в рамках изученной тематики.</w:t>
      </w:r>
    </w:p>
    <w:p w:rsidR="002751E3" w:rsidRPr="0073390F" w:rsidRDefault="002751E3">
      <w:pPr>
        <w:rPr>
          <w:lang w:val="ru-RU"/>
        </w:rPr>
        <w:sectPr w:rsidR="002751E3" w:rsidRPr="0073390F">
          <w:pgSz w:w="11900" w:h="16840"/>
          <w:pgMar w:top="310" w:right="950" w:bottom="1440" w:left="666" w:header="720" w:footer="720" w:gutter="0"/>
          <w:cols w:space="720" w:equalWidth="0">
            <w:col w:w="10284" w:space="0"/>
          </w:cols>
          <w:docGrid w:linePitch="360"/>
        </w:sectPr>
      </w:pPr>
    </w:p>
    <w:p w:rsidR="002751E3" w:rsidRPr="0073390F" w:rsidRDefault="002751E3">
      <w:pPr>
        <w:autoSpaceDE w:val="0"/>
        <w:autoSpaceDN w:val="0"/>
        <w:spacing w:after="78" w:line="220" w:lineRule="exact"/>
        <w:rPr>
          <w:lang w:val="ru-RU"/>
        </w:rPr>
      </w:pPr>
    </w:p>
    <w:p w:rsidR="002751E3" w:rsidRPr="0073390F" w:rsidRDefault="008D7300">
      <w:pPr>
        <w:autoSpaceDE w:val="0"/>
        <w:autoSpaceDN w:val="0"/>
        <w:spacing w:after="0" w:line="230" w:lineRule="auto"/>
        <w:rPr>
          <w:lang w:val="ru-RU"/>
        </w:rPr>
      </w:pP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346" w:after="0" w:line="262" w:lineRule="auto"/>
        <w:ind w:right="432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английского языка в 7 классе направлено на достижение обучающимися личностных, </w:t>
      </w:r>
      <w:proofErr w:type="spellStart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2751E3" w:rsidRPr="0073390F" w:rsidRDefault="008D7300">
      <w:pPr>
        <w:autoSpaceDE w:val="0"/>
        <w:autoSpaceDN w:val="0"/>
        <w:spacing w:before="262" w:after="0" w:line="230" w:lineRule="auto"/>
        <w:rPr>
          <w:lang w:val="ru-RU"/>
        </w:rPr>
      </w:pP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2751E3" w:rsidRPr="0073390F" w:rsidRDefault="008D7300">
      <w:pPr>
        <w:autoSpaceDE w:val="0"/>
        <w:autoSpaceDN w:val="0"/>
        <w:spacing w:before="166" w:after="0" w:line="281" w:lineRule="auto"/>
        <w:ind w:right="576" w:firstLine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основного общего образования достигаю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воспитания и саморазвития, формирования внутренней позиции личности.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а деятельности на её основе и в процессе реализации основных направлений воспитательной деятельности, в том числе в части: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Гражданского воспитания</w:t>
      </w: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интересов других людей;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активное участие в жизни семьи, Организации, местного сообщества, родного края, страны; </w:t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неприятие любых форм экстремизма, дискриминации; понимание роли различных социальных институтов в жизни человека;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представление об основных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 способах противодействия коррупции; готовность к разнообразной совместной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деятельности, стремление к взаимопониманию и взаимопомощи, активное участие в школьном самоуправлении;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готовность к участию в гуманитарной деятельности (</w:t>
      </w:r>
      <w:proofErr w:type="spellStart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, помощь людям, нуждающимся в ней).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Патриотического воспитания</w:t>
      </w: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осознание российской г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ценностное отношение к достижениям своей Родины – России, к наук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е, искусству, спорту, технологиям, боевым подвигам и трудовым достижениям народа;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Духовно-нр</w:t>
      </w:r>
      <w:r w:rsidRPr="0073390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авственного воспитания</w:t>
      </w: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оступков;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70" w:after="0"/>
        <w:ind w:right="288"/>
        <w:rPr>
          <w:lang w:val="ru-RU"/>
        </w:rPr>
      </w:pPr>
      <w:r w:rsidRPr="0073390F">
        <w:rPr>
          <w:lang w:val="ru-RU"/>
        </w:rPr>
        <w:tab/>
      </w:r>
      <w:proofErr w:type="spellStart"/>
      <w:r w:rsidRPr="0073390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Эстетическоговоспитания</w:t>
      </w:r>
      <w:proofErr w:type="spellEnd"/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разным видам искусства, традициям и творчеству своего и других н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2751E3" w:rsidRPr="0073390F" w:rsidRDefault="002751E3">
      <w:pPr>
        <w:rPr>
          <w:lang w:val="ru-RU"/>
        </w:rPr>
        <w:sectPr w:rsidR="002751E3" w:rsidRPr="0073390F">
          <w:pgSz w:w="11900" w:h="16840"/>
          <w:pgMar w:top="298" w:right="650" w:bottom="4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1E3" w:rsidRPr="0073390F" w:rsidRDefault="002751E3">
      <w:pPr>
        <w:autoSpaceDE w:val="0"/>
        <w:autoSpaceDN w:val="0"/>
        <w:spacing w:after="78" w:line="220" w:lineRule="exact"/>
        <w:rPr>
          <w:lang w:val="ru-RU"/>
        </w:rPr>
      </w:pPr>
    </w:p>
    <w:p w:rsidR="002751E3" w:rsidRPr="0073390F" w:rsidRDefault="008D7300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понимание ценности отечественного и мирового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искусства, роли этнических культурных традиций и народного творчества;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стремление к самовыражению в разных видах искусства.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осознание последствий и неприятие вредных привыч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ек (употребление алкоголя, наркотиков, курение) и иных форм вреда для физического и психического здоровья;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соблюдение правил безопасности, в том числе навыков безопасного поведения в интернет-среде; </w:t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способность адаптироваться к стрессовым ситуациям и ме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няющимся социальным, </w:t>
      </w:r>
      <w:r w:rsidRPr="0073390F">
        <w:rPr>
          <w:lang w:val="ru-RU"/>
        </w:rPr>
        <w:br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информационным и природным условиям, в том числе осмысляя собственный опыт и выстраивая дальнейшие цели;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принимать себя и других, не осуждая;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умение осознавать эмоциональное состояние себя и других, умение управлять собстве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нным эмоциональным состоянием;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proofErr w:type="spellStart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признание своего права на ошибку и такого же права другого человека.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Трудового воспитания</w:t>
      </w: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установка на активное участие в решении практических задач (в рамках семьи, Организации, город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го предметного знания;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адаптироваться в профессиональной среде;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уважение к труду и результатам трудово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й деятельности;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Экологического воспитания</w:t>
      </w: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ориентация на применение знаний из социальных и естественных нау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к для решения задач в области окружающей среды, планирования поступков и оценки их возможных последствий для окружающей среды;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повышение уровня экологической культуры, осознание глобального характера экологических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проблем и путей их решения; активное неприятие действий, приносящих вред окружающей среде; </w:t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своей роли как гражданина и потребителя в условиях взаимосвязи природной, </w:t>
      </w:r>
      <w:r w:rsidRPr="0073390F">
        <w:rPr>
          <w:lang w:val="ru-RU"/>
        </w:rPr>
        <w:br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технологической и социальной сред;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готовность к участию в практической деятел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ьности экологической направленности.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Ценности научного познания</w:t>
      </w: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дой;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языковой и читательской культурой как средством познания мира;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овладение основными навыками исследовательской деятельности, установка на осмысление опыта,</w:t>
      </w:r>
    </w:p>
    <w:p w:rsidR="002751E3" w:rsidRPr="0073390F" w:rsidRDefault="002751E3">
      <w:pPr>
        <w:rPr>
          <w:lang w:val="ru-RU"/>
        </w:rPr>
        <w:sectPr w:rsidR="002751E3" w:rsidRPr="0073390F">
          <w:pgSz w:w="11900" w:h="16840"/>
          <w:pgMar w:top="298" w:right="640" w:bottom="428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2751E3" w:rsidRPr="0073390F" w:rsidRDefault="002751E3">
      <w:pPr>
        <w:autoSpaceDE w:val="0"/>
        <w:autoSpaceDN w:val="0"/>
        <w:spacing w:after="66" w:line="220" w:lineRule="exact"/>
        <w:rPr>
          <w:lang w:val="ru-RU"/>
        </w:rPr>
      </w:pPr>
    </w:p>
    <w:p w:rsidR="002751E3" w:rsidRPr="0073390F" w:rsidRDefault="008D7300">
      <w:pPr>
        <w:autoSpaceDE w:val="0"/>
        <w:autoSpaceDN w:val="0"/>
        <w:spacing w:after="0" w:line="262" w:lineRule="auto"/>
        <w:ind w:right="864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наблюден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ий, поступков и стремление совершенствовать пути достижения индивидуального и коллективного благополучия.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70" w:after="0" w:line="290" w:lineRule="auto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Личностные результаты, обеспечивающие адаптацию </w:t>
      </w:r>
      <w:proofErr w:type="spellStart"/>
      <w:r w:rsidRPr="0073390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обучающегосяк</w:t>
      </w:r>
      <w:proofErr w:type="spellEnd"/>
      <w:r w:rsidRPr="0073390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изменяющимся условиям социальной и природной среды, включают</w:t>
      </w: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освоение обучающимися с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</w:t>
      </w:r>
      <w:r w:rsidRPr="0073390F">
        <w:rPr>
          <w:lang w:val="ru-RU"/>
        </w:rPr>
        <w:br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деятельности, а так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же в рамках социального взаимодействия с людьми из другой культурной среды; </w:t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обучающихся взаимодействовать в условиях неопределённости, открытость опыту и знаниям других;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способность действовать в условиях неопределённости, повышать уровень с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 выявления и связывания образов, способность формирования новых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 </w:t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умение распознавать конкретные примеры поняти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</w:t>
      </w:r>
      <w:r w:rsidRPr="0073390F">
        <w:rPr>
          <w:lang w:val="ru-RU"/>
        </w:rPr>
        <w:br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понятиями), а также оперировать т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ерминами и представлениями в области концепции устойчивого развития;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анализировать и выявлять взаимосвязи природы, общества и экономики;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умение оценивать свои действия с учётом влияния на окружающую среду, достижений целей и преодоления вызовов,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возможных глобальных последствий;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обучающихся осознавать стрессовую ситуацию, оценивать происходящие изменения и их последствия;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стрессовую ситуацию как вызов, требующий контрмер;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оценивать ситуацию стресса, корректировать п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ринимаемые решения и действия;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быть готовым действовать в отсутствие гарантий успеха.</w:t>
      </w:r>
    </w:p>
    <w:p w:rsidR="002751E3" w:rsidRPr="0073390F" w:rsidRDefault="008D7300">
      <w:pPr>
        <w:autoSpaceDE w:val="0"/>
        <w:autoSpaceDN w:val="0"/>
        <w:spacing w:before="264" w:after="0" w:line="230" w:lineRule="auto"/>
        <w:rPr>
          <w:lang w:val="ru-RU"/>
        </w:rPr>
      </w:pP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168" w:after="0" w:line="288" w:lineRule="auto"/>
        <w:ind w:right="144"/>
        <w:rPr>
          <w:lang w:val="ru-RU"/>
        </w:rPr>
      </w:pPr>
      <w:r w:rsidRPr="0073390F">
        <w:rPr>
          <w:lang w:val="ru-RU"/>
        </w:rPr>
        <w:tab/>
      </w:r>
      <w:proofErr w:type="spellStart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ты освоения программы основного общего образования, в том числе адаптированной, должны отражать: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познавательными действиями</w:t>
      </w: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    базовые логические действия: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выявлять и характеризовать существенные признаки объект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ов (явлений);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основания для обобщения и сравнения, критерии проводимого анализа;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пре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длагать критерии для выявления закономерностей и противоречий;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дефицит информации, данных, необходимых для решения поставленной задачи; </w:t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явлений и процессов;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751E3" w:rsidRPr="0073390F" w:rsidRDefault="002751E3">
      <w:pPr>
        <w:rPr>
          <w:lang w:val="ru-RU"/>
        </w:rPr>
        <w:sectPr w:rsidR="002751E3" w:rsidRPr="0073390F">
          <w:pgSz w:w="11900" w:h="16840"/>
          <w:pgMar w:top="286" w:right="654" w:bottom="296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2751E3" w:rsidRPr="0073390F" w:rsidRDefault="002751E3">
      <w:pPr>
        <w:autoSpaceDE w:val="0"/>
        <w:autoSpaceDN w:val="0"/>
        <w:spacing w:after="90" w:line="220" w:lineRule="exact"/>
        <w:rPr>
          <w:lang w:val="ru-RU"/>
        </w:rPr>
      </w:pPr>
    </w:p>
    <w:p w:rsidR="002751E3" w:rsidRPr="0073390F" w:rsidRDefault="008D7300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способ решения учебной задачи (сравнивать несколько вариантов решения,  выбирать  наиболее подходящий с учётом самостоятельно выделенных критериев); </w:t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    базовые исследовательские действия: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использовать вопросы как исследовател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ьский инструмент познания;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гипотезу об истинности собственных суждений и суждений других, </w:t>
      </w:r>
      <w:r w:rsidRPr="0073390F">
        <w:rPr>
          <w:lang w:val="ru-RU"/>
        </w:rPr>
        <w:br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аргументировать свою позицию, мнение;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ценивать на применимость и достоверность информацию, полученную в ходе исследования (эксперимента);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лученных выводов и обобщений;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прогнозировать возможное дальнейшее развитие процессов, событий и их последствия в </w:t>
      </w:r>
      <w:r w:rsidRPr="0073390F">
        <w:rPr>
          <w:lang w:val="ru-RU"/>
        </w:rPr>
        <w:br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аналогичных или сходных ситуациях, выдвигать предположения об их развитии в новых условиях и контекстах;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3)     работа с информацией: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пр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систематизировать и интерпретировать информацию различных видов и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 представления;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оптимальную форму представления информации и иллюстрировать решаемые задачи несло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жными схемами, диаграммами, иной графикой и их комбинациями; </w:t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72" w:after="0" w:line="262" w:lineRule="auto"/>
        <w:ind w:right="1296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мой универсальных учебных познавательных действий обеспечивает </w:t>
      </w:r>
      <w:proofErr w:type="spellStart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когнитивных навыков у обучающихся.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коммуникативными действиями</w:t>
      </w: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    общение: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соответствии с целями и условиями общения;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выражать себя (свою точку зрения) в устных и письменных текстах;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ь конфликты, вести переговоры; </w:t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в ходе диалога и(или) дискуссии задавать вопросы по существу обсуждаемой темы и высказывать идеи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, нацеленные на решение задачи и поддержание благожелательности общения;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751E3" w:rsidRPr="0073390F" w:rsidRDefault="002751E3">
      <w:pPr>
        <w:rPr>
          <w:lang w:val="ru-RU"/>
        </w:rPr>
        <w:sectPr w:rsidR="002751E3" w:rsidRPr="0073390F">
          <w:pgSz w:w="11900" w:h="16840"/>
          <w:pgMar w:top="310" w:right="822" w:bottom="356" w:left="666" w:header="720" w:footer="720" w:gutter="0"/>
          <w:cols w:space="720" w:equalWidth="0">
            <w:col w:w="10412" w:space="0"/>
          </w:cols>
          <w:docGrid w:linePitch="360"/>
        </w:sectPr>
      </w:pPr>
    </w:p>
    <w:p w:rsidR="002751E3" w:rsidRPr="0073390F" w:rsidRDefault="002751E3">
      <w:pPr>
        <w:autoSpaceDE w:val="0"/>
        <w:autoSpaceDN w:val="0"/>
        <w:spacing w:after="78" w:line="220" w:lineRule="exact"/>
        <w:rPr>
          <w:lang w:val="ru-RU"/>
        </w:rPr>
      </w:pPr>
    </w:p>
    <w:p w:rsidR="002751E3" w:rsidRPr="0073390F" w:rsidRDefault="008D7300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результаты выполненного опыта (эксперимента, исследования, проекта); </w:t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формат выступления с учётом задач презентации и особен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ностей аудитории и в соответствии с ним составлять устные и письменные тексты с использованием иллюстративных материалов;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    совместная деятельность: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понимать и использовать преимущества командной и индивидуальной работы при решении конкретной проб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лемы, обосновывать необходимость применения групповых форм взаимодействия при решении поставленной задачи;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ьтат совместной работы;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обобщать мнения нескольких людей, проявлять готовность руководить, выполнять </w:t>
      </w:r>
      <w:r w:rsidRPr="0073390F">
        <w:rPr>
          <w:lang w:val="ru-RU"/>
        </w:rPr>
        <w:br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поручения, подчиняться;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организацию совместной работы, определять свою роль (с учётом предпочтений и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 </w:t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свою часть работы, достигать качественного результата по своему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направлению и координировать свои действия с другими членами команды;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73390F">
        <w:rPr>
          <w:lang w:val="ru-RU"/>
        </w:rPr>
        <w:br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сформулированным участниками взаимодействия;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сравнивать результаты с исходной задачей и вклад каждого ч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лена команды в достижение </w:t>
      </w:r>
      <w:r w:rsidRPr="0073390F">
        <w:rPr>
          <w:lang w:val="ru-RU"/>
        </w:rPr>
        <w:br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результатов, разделять сферу ответственности и проявлять готовность к предоставлению отчёта перед группой.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социальных навыков и эмоц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ионального интеллекта обучающихся.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190" w:after="0" w:line="290" w:lineRule="auto"/>
        <w:ind w:right="288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регулятивными действиями</w:t>
      </w: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    самоорганизация: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проблемы для решения в жизненных и учебных ситуациях;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ориентироваться в различных подходах принятия решений (индивидуальн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ое, принятие решения в группе, принятие решений группой);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составлять алгоритм решения  задачи  (или его часть), выбирать способ решения учебной задачи с учётом имеющихся ресурсов и собственных возможностей, аргументировать предлагаемые вар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ианты решений;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выбор и брать ответственность за решение;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    самоконтроль: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способами самоконтроля, </w:t>
      </w:r>
      <w:proofErr w:type="spellStart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имся обстоятельствам;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вносить коррективы в деятельность на основе новых обстоятельств, изменивш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ихся ситуаций, установленных ошибок, возникших трудностей;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соответствие результата цели и условиям;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>3)     эмоциональный интеллект:</w:t>
      </w:r>
    </w:p>
    <w:p w:rsidR="002751E3" w:rsidRPr="0073390F" w:rsidRDefault="002751E3">
      <w:pPr>
        <w:rPr>
          <w:lang w:val="ru-RU"/>
        </w:rPr>
        <w:sectPr w:rsidR="002751E3" w:rsidRPr="0073390F">
          <w:pgSz w:w="11900" w:h="16840"/>
          <w:pgMar w:top="298" w:right="688" w:bottom="368" w:left="666" w:header="720" w:footer="720" w:gutter="0"/>
          <w:cols w:space="720" w:equalWidth="0">
            <w:col w:w="10546" w:space="0"/>
          </w:cols>
          <w:docGrid w:linePitch="360"/>
        </w:sectPr>
      </w:pPr>
    </w:p>
    <w:p w:rsidR="002751E3" w:rsidRPr="0073390F" w:rsidRDefault="002751E3">
      <w:pPr>
        <w:autoSpaceDE w:val="0"/>
        <w:autoSpaceDN w:val="0"/>
        <w:spacing w:after="78" w:line="220" w:lineRule="exact"/>
        <w:rPr>
          <w:lang w:val="ru-RU"/>
        </w:rPr>
      </w:pPr>
    </w:p>
    <w:p w:rsidR="002751E3" w:rsidRPr="0073390F" w:rsidRDefault="008D7300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различать, называть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и управлять собственными эмоциями и эмоциями других;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причины эмоций;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себя на место другого человека, понимать мотивы и намерения другого;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регулировать способ выражения эмоций;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4)     принятие себя и других: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осозна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нно относиться к другому человеку, его мнению; признавать своё право на ошибку и такое же право другого; принимать себя и других, не осуждая;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открытость себе и другим;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2751E3" w:rsidRPr="0073390F" w:rsidRDefault="008D7300">
      <w:pPr>
        <w:autoSpaceDE w:val="0"/>
        <w:autoSpaceDN w:val="0"/>
        <w:spacing w:before="70" w:after="0" w:line="274" w:lineRule="auto"/>
        <w:ind w:right="144" w:firstLine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2751E3" w:rsidRPr="0073390F" w:rsidRDefault="008D7300">
      <w:pPr>
        <w:autoSpaceDE w:val="0"/>
        <w:autoSpaceDN w:val="0"/>
        <w:spacing w:before="262" w:after="0" w:line="230" w:lineRule="auto"/>
        <w:rPr>
          <w:lang w:val="ru-RU"/>
        </w:rPr>
      </w:pP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2751E3" w:rsidRPr="0073390F" w:rsidRDefault="008D7300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 по учебному предмету «Иностранный (английский)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инояз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ычной коммуникативной компетенции на </w:t>
      </w:r>
      <w:proofErr w:type="spellStart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допороговом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уровне в совокупности её составляющих — речевой, языковой, социокультурной, компенсаторной, </w:t>
      </w:r>
      <w:proofErr w:type="spellStart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метапредметной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(учебно-познавательной).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1)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основными видами речевой деятельности: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говорение: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вести разные виды диалогов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(диалог этикетного характера, диалог — побуждение к действию, диалог-расспрос;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рбальными и/или зрительными опорами, с соблюдением норм речевого этикета, принятого в стране/странах изучаемого языка (до 6 реплик со стороны каждого собеседника);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создавать разные виды монологических высказываний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(описание, в том числе характеристика; п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овествование/сообщение) с вербальными и/или зрительными опорами в рамках тематического содержания речи (объём монологического высказывания — 8-9 фраз);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основное содержание прочитанного/прослушанного текста с вербальными и/или зрительными опорами (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объём — 8-9 фраз);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кратко излагать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результаты выполненной проектной работы (объём — 8-9 фраз);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proofErr w:type="spellStart"/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  <w:proofErr w:type="spellEnd"/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воспринимать на слух и понимать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несложные аутентичные тексты, содержащие отдельные незнакомые слова, в зависимости от поставленной коммуникативной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задачи: с пониманием основного содержания, с пониманием запрашиваемой информации (время звучания текста/текстов для </w:t>
      </w:r>
      <w:proofErr w:type="spellStart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— до 1,5 минут);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proofErr w:type="spellStart"/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смысловоечтение</w:t>
      </w:r>
      <w:proofErr w:type="spellEnd"/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про себя и понимать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несложные аутентичные тексты, содержащие отдельные незнакомые сл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нужной/запрашиваемой информации, с полным пониманием информации, представленной в тексте в эксплиц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итной/явной форме (объём текста/текстов для чтения — до 350 слов);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про себя </w:t>
      </w:r>
      <w:proofErr w:type="spellStart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несплошные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тексты (таблицы, диаграммы) и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понимать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представленную в них информацию;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определять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последовательность главных фактов/событий в тексте;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речь: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>заполнят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ь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анкеты и формуляры с указанием личной информации;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электронное сообщение личного характера, соблюдая речевой этикет, принятый в стране/странах изучаемого языка (объём сообщения — до 90 слов);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создавать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небольшое письменное высказывание с опорой на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образец, план, ключевые слова, таблицу (объём высказывания — до 90 слов);</w:t>
      </w:r>
    </w:p>
    <w:p w:rsidR="002751E3" w:rsidRPr="0073390F" w:rsidRDefault="008D730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2)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фонетическими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</w:t>
      </w:r>
      <w:proofErr w:type="gramStart"/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>различать  на</w:t>
      </w:r>
      <w:proofErr w:type="gramEnd"/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 слух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и адекватно, без ошибок, ведущих к</w:t>
      </w:r>
    </w:p>
    <w:p w:rsidR="002751E3" w:rsidRPr="0073390F" w:rsidRDefault="002751E3">
      <w:pPr>
        <w:rPr>
          <w:lang w:val="ru-RU"/>
        </w:rPr>
        <w:sectPr w:rsidR="002751E3" w:rsidRPr="0073390F">
          <w:pgSz w:w="11900" w:h="16840"/>
          <w:pgMar w:top="298" w:right="650" w:bottom="3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1E3" w:rsidRPr="0073390F" w:rsidRDefault="002751E3">
      <w:pPr>
        <w:autoSpaceDE w:val="0"/>
        <w:autoSpaceDN w:val="0"/>
        <w:spacing w:after="66" w:line="220" w:lineRule="exact"/>
        <w:rPr>
          <w:lang w:val="ru-RU"/>
        </w:rPr>
      </w:pPr>
    </w:p>
    <w:p w:rsidR="002751E3" w:rsidRPr="0073390F" w:rsidRDefault="008D7300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сбою коммуникации,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произносить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вслух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небольшие аутентичные текс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ты объёмом до 100 слов, построенные на изученном языковом материале, с соблюдением правил чтения и соответствующей интонацией; читать новые слова согласно основным правилам чтения;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орфографическими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правильно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изученные слова;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>вл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адеть </w:t>
      </w: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пунктуационными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использовать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точку, вопросительный и восклицательный знаки в конце предложения, запятую при перечислении и обращении, апостроф; пунктуационно правильно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оформлять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электронное сообщение личного характера;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3)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в зв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учащем и письменном тексте 1000 лексических единиц (слов, словосочетаний, речевых клише) и правильно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употреблять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900 лексических единиц, обслуживающих ситуации общения в рамках тематического содержания, с соблюдением </w:t>
      </w:r>
      <w:r w:rsidRPr="0073390F">
        <w:rPr>
          <w:lang w:val="ru-RU"/>
        </w:rPr>
        <w:br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существующе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й нормы лексической сочетаемости;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родственные слова, образованные с использованием аффиксации: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имена  существительные  с  помощью  суффиксов -</w:t>
      </w:r>
      <w:r>
        <w:rPr>
          <w:rFonts w:ascii="Times New Roman" w:eastAsia="Times New Roman" w:hAnsi="Times New Roman"/>
          <w:color w:val="000000"/>
          <w:sz w:val="24"/>
        </w:rPr>
        <w:t>ness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,-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ment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имена прилагательные с помощью суффиксов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ous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ly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имена прилагательные и наречия с помощью отрицательных префиксов 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-/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im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-;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сложные имена прилагательные путем соединения основы прилагательного с основой </w:t>
      </w:r>
      <w:r w:rsidRPr="0073390F">
        <w:rPr>
          <w:lang w:val="ru-RU"/>
        </w:rPr>
        <w:br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существительного с добавлением суффикса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blue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eyed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изученные синонимы, антонимы, многозначные слова, интернациональные слова; наиболее частотные фразовые глаголы;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различные средства связи в тексте для обеспечения логичности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и целостности высказывания;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190" w:after="0" w:line="288" w:lineRule="auto"/>
        <w:ind w:right="144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4)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знать и понимать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особенности структуры простых и сложных предложений и различных коммуникативных типов предложений английского языка;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в письменном и звучащем тексте и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употреблять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речи:</w:t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предложения со сложным дополнением (</w:t>
      </w:r>
      <w:r>
        <w:rPr>
          <w:rFonts w:ascii="Times New Roman" w:eastAsia="Times New Roman" w:hAnsi="Times New Roman"/>
          <w:color w:val="000000"/>
          <w:sz w:val="24"/>
        </w:rPr>
        <w:t>Complex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Object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- условные предложения реального (</w:t>
      </w:r>
      <w:r>
        <w:rPr>
          <w:rFonts w:ascii="Times New Roman" w:eastAsia="Times New Roman" w:hAnsi="Times New Roman"/>
          <w:color w:val="000000"/>
          <w:sz w:val="24"/>
        </w:rPr>
        <w:t>Conditional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0, </w:t>
      </w:r>
      <w:r>
        <w:rPr>
          <w:rFonts w:ascii="Times New Roman" w:eastAsia="Times New Roman" w:hAnsi="Times New Roman"/>
          <w:color w:val="000000"/>
          <w:sz w:val="24"/>
        </w:rPr>
        <w:t>Conditional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) характера;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- предложения с конструкцией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going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+ инфинитив и формы 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Continuous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выражения б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удущего действия;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- конструкцию </w:t>
      </w:r>
      <w:r>
        <w:rPr>
          <w:rFonts w:ascii="Times New Roman" w:eastAsia="Times New Roman" w:hAnsi="Times New Roman"/>
          <w:color w:val="000000"/>
          <w:sz w:val="24"/>
        </w:rPr>
        <w:t>used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+ инфинитив глагола;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- глаголы в наиболее употребительных формах страдательного залога (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Passive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- предлоги, употребляемые с глаголами в страдательном залоге;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- модальный глагол </w:t>
      </w:r>
      <w:r>
        <w:rPr>
          <w:rFonts w:ascii="Times New Roman" w:eastAsia="Times New Roman" w:hAnsi="Times New Roman"/>
          <w:color w:val="000000"/>
          <w:sz w:val="24"/>
        </w:rPr>
        <w:t>might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- наре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чия, совпадающие по форме с прилагательными (</w:t>
      </w:r>
      <w:r>
        <w:rPr>
          <w:rFonts w:ascii="Times New Roman" w:eastAsia="Times New Roman" w:hAnsi="Times New Roman"/>
          <w:color w:val="000000"/>
          <w:sz w:val="24"/>
        </w:rPr>
        <w:t>fast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high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early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- местоимения </w:t>
      </w:r>
      <w:r>
        <w:rPr>
          <w:rFonts w:ascii="Times New Roman" w:eastAsia="Times New Roman" w:hAnsi="Times New Roman"/>
          <w:color w:val="000000"/>
          <w:sz w:val="24"/>
        </w:rPr>
        <w:t>other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another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both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all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one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- количественные числительные для обозначения больших чисел (до 1 000 000);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5)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социокультурными знаниями и умениями: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использовать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отд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ельные социокультурные элементы речевого поведенческого этикета, принятые в стране/странах изучаемого языка в рамках тематического содержания;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знать/понимать и использовать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наиболее употребительную </w:t>
      </w:r>
      <w:r w:rsidRPr="0073390F">
        <w:rPr>
          <w:lang w:val="ru-RU"/>
        </w:rPr>
        <w:br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тематическую фоновую лексику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реалии страны/стран изучаемого языка в рамках тематического содержания речи;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обладать базовыми знаниями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 социокультурном портрете и культурном наследии родной страны и</w:t>
      </w:r>
    </w:p>
    <w:p w:rsidR="002751E3" w:rsidRPr="0073390F" w:rsidRDefault="002751E3">
      <w:pPr>
        <w:rPr>
          <w:lang w:val="ru-RU"/>
        </w:rPr>
        <w:sectPr w:rsidR="002751E3" w:rsidRPr="0073390F">
          <w:pgSz w:w="11900" w:h="16840"/>
          <w:pgMar w:top="286" w:right="706" w:bottom="428" w:left="666" w:header="720" w:footer="720" w:gutter="0"/>
          <w:cols w:space="720" w:equalWidth="0">
            <w:col w:w="10528" w:space="0"/>
          </w:cols>
          <w:docGrid w:linePitch="360"/>
        </w:sectPr>
      </w:pPr>
    </w:p>
    <w:p w:rsidR="002751E3" w:rsidRPr="0073390F" w:rsidRDefault="002751E3">
      <w:pPr>
        <w:autoSpaceDE w:val="0"/>
        <w:autoSpaceDN w:val="0"/>
        <w:spacing w:after="66" w:line="220" w:lineRule="exact"/>
        <w:rPr>
          <w:lang w:val="ru-RU"/>
        </w:rPr>
      </w:pPr>
    </w:p>
    <w:p w:rsidR="002751E3" w:rsidRPr="0073390F" w:rsidRDefault="008D7300">
      <w:pPr>
        <w:tabs>
          <w:tab w:val="left" w:pos="180"/>
        </w:tabs>
        <w:autoSpaceDE w:val="0"/>
        <w:autoSpaceDN w:val="0"/>
        <w:spacing w:after="0" w:line="262" w:lineRule="auto"/>
        <w:ind w:right="360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страны/стран изучаемого языка; </w:t>
      </w:r>
      <w:r w:rsidRPr="0073390F">
        <w:rPr>
          <w:lang w:val="ru-RU"/>
        </w:rPr>
        <w:br/>
      </w: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кратко представлять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Россию и страну/страны изучаемого языка;</w:t>
      </w:r>
    </w:p>
    <w:p w:rsidR="002751E3" w:rsidRPr="0073390F" w:rsidRDefault="008D7300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6)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компенсаторными умениями: использовать при чтении и </w:t>
      </w:r>
      <w:proofErr w:type="spellStart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аудировании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языковую догадку, в том числе контекстуальную; при непосредственном общении — переспрашивать, просить повторить, уточняя значение незнакомых слов; игнорировать информацию, не являющуюся необхо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димой для понимания </w:t>
      </w:r>
      <w:proofErr w:type="gramStart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основного содержания</w:t>
      </w:r>
      <w:proofErr w:type="gram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прочитанного/прослушанного текста или для нахождения в тексте запрашиваемой информации;</w:t>
      </w:r>
    </w:p>
    <w:p w:rsidR="002751E3" w:rsidRPr="0073390F" w:rsidRDefault="008D7300">
      <w:pPr>
        <w:autoSpaceDE w:val="0"/>
        <w:autoSpaceDN w:val="0"/>
        <w:spacing w:before="190" w:after="0" w:line="262" w:lineRule="auto"/>
        <w:jc w:val="center"/>
        <w:rPr>
          <w:lang w:val="ru-RU"/>
        </w:rPr>
      </w:pP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7)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участвовать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в несложных учебных проектах с использованием материалов на английском языке с применением ИКТ, соблюдая </w:t>
      </w:r>
      <w:proofErr w:type="gramStart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правила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 информационной</w:t>
      </w:r>
      <w:proofErr w:type="gram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 безопасности  при  работе в сети Интернет;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192" w:after="0" w:line="262" w:lineRule="auto"/>
        <w:ind w:right="576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8)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использовать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иноязычные словари и справочники, в том числе информационно-справочные системы в электронной форме;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190" w:after="0" w:line="262" w:lineRule="auto"/>
        <w:ind w:right="1152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9) </w:t>
      </w:r>
      <w:proofErr w:type="spellStart"/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>достигать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взаимопонимания</w:t>
      </w:r>
      <w:proofErr w:type="spellEnd"/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процессе устного и письменного общения с носите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лями иностранного языка, с людьми другой культуры;</w:t>
      </w:r>
    </w:p>
    <w:p w:rsidR="002751E3" w:rsidRPr="0073390F" w:rsidRDefault="008D7300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73390F">
        <w:rPr>
          <w:lang w:val="ru-RU"/>
        </w:rPr>
        <w:tab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10) </w:t>
      </w:r>
      <w:r w:rsidRPr="0073390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сравнивать </w:t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>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2751E3" w:rsidRPr="0073390F" w:rsidRDefault="002751E3">
      <w:pPr>
        <w:rPr>
          <w:lang w:val="ru-RU"/>
        </w:rPr>
        <w:sectPr w:rsidR="002751E3" w:rsidRPr="0073390F">
          <w:pgSz w:w="11900" w:h="16840"/>
          <w:pgMar w:top="286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1E3" w:rsidRPr="0073390F" w:rsidRDefault="002751E3">
      <w:pPr>
        <w:autoSpaceDE w:val="0"/>
        <w:autoSpaceDN w:val="0"/>
        <w:spacing w:after="64" w:line="220" w:lineRule="exact"/>
        <w:rPr>
          <w:lang w:val="ru-RU"/>
        </w:rPr>
      </w:pPr>
    </w:p>
    <w:p w:rsidR="002751E3" w:rsidRDefault="008D7300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7492"/>
        <w:gridCol w:w="528"/>
        <w:gridCol w:w="1106"/>
        <w:gridCol w:w="1140"/>
        <w:gridCol w:w="804"/>
        <w:gridCol w:w="1370"/>
        <w:gridCol w:w="1296"/>
        <w:gridCol w:w="1382"/>
      </w:tblGrid>
      <w:tr w:rsidR="002751E3">
        <w:trPr>
          <w:trHeight w:hRule="exact" w:val="348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7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2751E3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E3" w:rsidRDefault="002751E3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E3" w:rsidRDefault="002751E3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E3" w:rsidRDefault="002751E3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E3" w:rsidRDefault="002751E3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E3" w:rsidRDefault="002751E3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E3" w:rsidRDefault="002751E3"/>
        </w:tc>
      </w:tr>
      <w:tr w:rsidR="002751E3">
        <w:trPr>
          <w:trHeight w:hRule="exact" w:val="54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66" w:after="0" w:line="247" w:lineRule="auto"/>
              <w:ind w:left="72"/>
            </w:pPr>
            <w:r w:rsidRPr="007339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Взаимоотношения в семье и с друзьями.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Семейные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праздники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 Обязанности подому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8" w:after="0" w:line="245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Лексическая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сторона речи;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</w:tr>
      <w:tr w:rsidR="002751E3">
        <w:trPr>
          <w:trHeight w:hRule="exact" w:val="54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64" w:after="0" w:line="252" w:lineRule="auto"/>
              <w:ind w:left="72" w:right="5040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Внешность и характер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человека/литературного персонажа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6" w:after="0" w:line="245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Фонетическая сторона речи;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</w:tr>
      <w:tr w:rsidR="002751E3">
        <w:trPr>
          <w:trHeight w:hRule="exact" w:val="54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Досуг и увлечения/хобби современного подростка (чтение, кино, театр, музей, спорт, музыка)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Диалогическая речь;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</w:tr>
      <w:tr w:rsidR="002751E3">
        <w:trPr>
          <w:trHeight w:hRule="exact" w:val="34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64" w:after="0" w:line="250" w:lineRule="auto"/>
              <w:ind w:left="72"/>
            </w:pPr>
            <w:r w:rsidRPr="007339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Здоровый образ жизни. Режим </w:t>
            </w:r>
            <w:r w:rsidRPr="007339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труда и отдыха.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Фитнес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 Сбалансированное питани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Аудирование;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Диктант;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</w:tr>
      <w:tr w:rsidR="002751E3" w:rsidRPr="0073390F">
        <w:trPr>
          <w:trHeight w:hRule="exact" w:val="92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Покупки: </w:t>
            </w:r>
            <w:proofErr w:type="spellStart"/>
            <w:r w:rsidRPr="007339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одежда,обувь</w:t>
            </w:r>
            <w:proofErr w:type="spellEnd"/>
            <w:r w:rsidRPr="007339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продукты питания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Смысловое чтение;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73390F">
              <w:rPr>
                <w:lang w:val="ru-RU"/>
              </w:rPr>
              <w:br/>
            </w:r>
            <w:proofErr w:type="spellStart"/>
            <w:r w:rsidRPr="007339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7339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2751E3">
            <w:pPr>
              <w:rPr>
                <w:lang w:val="ru-RU"/>
              </w:rPr>
            </w:pPr>
          </w:p>
        </w:tc>
      </w:tr>
      <w:tr w:rsidR="002751E3">
        <w:trPr>
          <w:trHeight w:hRule="exact" w:val="54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66" w:after="0" w:line="252" w:lineRule="auto"/>
              <w:ind w:left="72" w:right="288"/>
            </w:pPr>
            <w:r w:rsidRPr="007339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Школа. Школьная жизнь, школьная форма, изучаемые предметы, любимый предмет, правила поведения в школе, посещение школьной библиотеки/ресурсного центра.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Переписка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зарубежными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сверстниками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Письменная речь;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</w:tr>
      <w:tr w:rsidR="002751E3">
        <w:trPr>
          <w:trHeight w:hRule="exact" w:val="54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66" w:after="0" w:line="247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Каникулы в различное </w:t>
            </w:r>
            <w:r w:rsidRPr="007339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время года. Виды отдыха. Путешествия по России и зарубежным странам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8" w:after="0" w:line="245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Лексическая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сторона речи;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</w:tr>
      <w:tr w:rsidR="002751E3" w:rsidRPr="0073390F">
        <w:trPr>
          <w:trHeight w:hRule="exact" w:val="926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66" w:after="0" w:line="247" w:lineRule="auto"/>
              <w:ind w:left="72"/>
            </w:pPr>
            <w:r w:rsidRPr="007339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Климат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погода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Грамматическая сторона речи;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73390F">
              <w:rPr>
                <w:lang w:val="ru-RU"/>
              </w:rPr>
              <w:br/>
            </w:r>
            <w:proofErr w:type="spellStart"/>
            <w:r w:rsidRPr="007339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7339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2751E3">
            <w:pPr>
              <w:rPr>
                <w:lang w:val="ru-RU"/>
              </w:rPr>
            </w:pPr>
          </w:p>
        </w:tc>
      </w:tr>
      <w:tr w:rsidR="002751E3">
        <w:trPr>
          <w:trHeight w:hRule="exact" w:val="54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64" w:after="0" w:line="250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Жизнь в городе и сельской местности. Описание родного города/села. Транспорт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Социокультурные знания и умения;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Диктант;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</w:tr>
      <w:tr w:rsidR="002751E3">
        <w:trPr>
          <w:trHeight w:hRule="exact" w:val="54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64" w:after="0" w:line="252" w:lineRule="auto"/>
              <w:ind w:left="72" w:right="4176"/>
            </w:pPr>
            <w:r w:rsidRPr="007339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Средства массовой информации. Телевидение.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Журналы.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Интернет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Диалогическая речь;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</w:tr>
      <w:tr w:rsidR="002751E3">
        <w:trPr>
          <w:trHeight w:hRule="exact" w:val="73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66" w:after="0" w:line="247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Родная страна и страна/страны изучаемого языка. Их географическое положение, столицы; население; официальные языки; достопримечательности; культурные особенности (национальные праздники, традиции, обычаи)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Аудирование;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</w:tr>
      <w:tr w:rsidR="002751E3" w:rsidRPr="0073390F">
        <w:trPr>
          <w:trHeight w:hRule="exact" w:val="926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Выдающиеся люди родной страны и страны/стран изучаемого языка: учёные, писатели, поэты, спортсмены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Социокультурные знания и умения;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73390F">
              <w:rPr>
                <w:lang w:val="ru-RU"/>
              </w:rPr>
              <w:br/>
            </w:r>
            <w:proofErr w:type="spellStart"/>
            <w:r w:rsidRPr="007339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7339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2751E3">
            <w:pPr>
              <w:rPr>
                <w:lang w:val="ru-RU"/>
              </w:rPr>
            </w:pPr>
          </w:p>
        </w:tc>
      </w:tr>
      <w:tr w:rsidR="002751E3">
        <w:trPr>
          <w:trHeight w:hRule="exact" w:val="328"/>
        </w:trPr>
        <w:tc>
          <w:tcPr>
            <w:tcW w:w="7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48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</w:tr>
    </w:tbl>
    <w:p w:rsidR="002751E3" w:rsidRDefault="002751E3">
      <w:pPr>
        <w:autoSpaceDE w:val="0"/>
        <w:autoSpaceDN w:val="0"/>
        <w:spacing w:after="0" w:line="14" w:lineRule="exact"/>
      </w:pPr>
    </w:p>
    <w:p w:rsidR="002751E3" w:rsidRDefault="002751E3">
      <w:pPr>
        <w:sectPr w:rsidR="002751E3">
          <w:pgSz w:w="16840" w:h="11900"/>
          <w:pgMar w:top="282" w:right="640" w:bottom="97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751E3" w:rsidRDefault="002751E3">
      <w:pPr>
        <w:autoSpaceDE w:val="0"/>
        <w:autoSpaceDN w:val="0"/>
        <w:spacing w:after="78" w:line="220" w:lineRule="exact"/>
      </w:pPr>
    </w:p>
    <w:p w:rsidR="002751E3" w:rsidRDefault="008D7300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2751E3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2751E3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E3" w:rsidRDefault="002751E3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E3" w:rsidRDefault="002751E3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E3" w:rsidRDefault="002751E3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E3" w:rsidRDefault="002751E3"/>
        </w:tc>
      </w:tr>
      <w:tr w:rsidR="002751E3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Семейные праздники. Обязанности по дому.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Мои друзья. Отношения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родителями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751E3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Семейные праздники. Обязанности по дому.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Мои друзья.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Братья и сестры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2751E3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Семейные праздники. Обязанности по дому.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Мои друзья. Конфликты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друзьями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2751E3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Семейные </w:t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праздники. Обязанности по дому.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Мои друзья. Как сгладить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любой конфликт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2751E3" w:rsidRPr="0073390F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100" w:after="0" w:line="281" w:lineRule="auto"/>
              <w:ind w:left="72" w:right="144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Семейные праздники. Обязанности по дому.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Мои друзья. Проблема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взрослых и подростков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73390F">
              <w:rPr>
                <w:lang w:val="ru-RU"/>
              </w:rPr>
              <w:br/>
            </w:r>
            <w:proofErr w:type="spellStart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2751E3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Каникулы в различное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время года. Виды отдыха. Путешествия по России и зарубежным странам.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Мои друзья.</w:t>
            </w:r>
          </w:p>
          <w:p w:rsidR="002751E3" w:rsidRDefault="008D7300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Каникулы с друзьями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2751E3" w:rsidRDefault="002751E3">
      <w:pPr>
        <w:autoSpaceDE w:val="0"/>
        <w:autoSpaceDN w:val="0"/>
        <w:spacing w:after="0" w:line="14" w:lineRule="exact"/>
      </w:pPr>
    </w:p>
    <w:p w:rsidR="002751E3" w:rsidRDefault="002751E3">
      <w:pPr>
        <w:sectPr w:rsidR="002751E3">
          <w:pgSz w:w="11900" w:h="16840"/>
          <w:pgMar w:top="298" w:right="650" w:bottom="8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1E3" w:rsidRDefault="002751E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2751E3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Семейные праздники. Обязанности по дому.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Мои друзья. Обязанности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дому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2751E3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83" w:lineRule="auto"/>
              <w:ind w:left="72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Семейные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праздники. Обязанности по дому.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Мои друзья. Правила поведения дома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2751E3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Семейные праздники. Обязанности </w:t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 дому.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кулинарный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талант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2751E3" w:rsidRPr="0073390F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Семейные праздники. Обязанности по дому.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Мои друзья. День рождения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лучшего друга/подруги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73390F">
              <w:rPr>
                <w:lang w:val="ru-RU"/>
              </w:rPr>
              <w:br/>
            </w:r>
            <w:proofErr w:type="spellStart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2751E3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Внешность и характер человека/литературного персонажа. Моя семья. Мои друзья.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Межличностные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отношения в школе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751E3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человека/литературного персонажа.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2751E3" w:rsidRDefault="008D7300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Описание характера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2751E3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/>
              <w:ind w:left="72" w:right="288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человека/литературного персонажа.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Отрицательные качества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2751E3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Внешность и характер человека/литературного персонажа. Мои друзья. Положительные черты характера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</w:tbl>
    <w:p w:rsidR="002751E3" w:rsidRDefault="002751E3">
      <w:pPr>
        <w:autoSpaceDE w:val="0"/>
        <w:autoSpaceDN w:val="0"/>
        <w:spacing w:after="0" w:line="14" w:lineRule="exact"/>
      </w:pPr>
    </w:p>
    <w:p w:rsidR="002751E3" w:rsidRDefault="002751E3">
      <w:pPr>
        <w:sectPr w:rsidR="002751E3">
          <w:pgSz w:w="11900" w:h="16840"/>
          <w:pgMar w:top="284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1E3" w:rsidRDefault="002751E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2751E3" w:rsidRPr="0073390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/>
              <w:ind w:left="72" w:right="288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Внешность и характер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человека/литературного персонажа.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73390F">
              <w:rPr>
                <w:lang w:val="ru-RU"/>
              </w:rPr>
              <w:br/>
            </w:r>
            <w:proofErr w:type="spellStart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2751E3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Досуг и увлечения/хобби современного подростка (чтение, кино, театр,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музей, спорт, музыка).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Свободное время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современного подростка.</w:t>
            </w:r>
          </w:p>
          <w:p w:rsidR="002751E3" w:rsidRPr="0073390F" w:rsidRDefault="008D7300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Чтение книг/журналов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751E3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Досуг и увлечения/хобби современного подростка (чтение, кино, театр,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музей, спорт, музыка).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Свободное время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современного подростка. Театр или кино?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2751E3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Досуг и увлечения/хобби современного подростка (чтение, кино, театр,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музей, спорт, музыка).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Свободное время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современного подростка.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62" w:lineRule="auto"/>
              <w:ind w:left="72" w:right="1008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Фанат спорта или лежебока?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2751E3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Досуг и увлечения/хобби современного подростка (чтение, кино, театр,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музей, спорт, музыка).</w:t>
            </w:r>
          </w:p>
          <w:p w:rsidR="002751E3" w:rsidRPr="0073390F" w:rsidRDefault="008D7300">
            <w:pPr>
              <w:autoSpaceDE w:val="0"/>
              <w:autoSpaceDN w:val="0"/>
              <w:spacing w:before="72" w:after="0" w:line="262" w:lineRule="auto"/>
              <w:ind w:left="72" w:right="288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Свободное время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современного подростка.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Необычное хобби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2751E3" w:rsidRPr="0073390F">
        <w:trPr>
          <w:trHeight w:hRule="exact" w:val="2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Досуг и увлечения/хобби </w:t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современного подростка (чтение, кино, театр,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музей, спорт, музыка).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Свободное время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современного подростка.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Досуг и увлечения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73390F">
              <w:rPr>
                <w:lang w:val="ru-RU"/>
              </w:rPr>
              <w:br/>
            </w:r>
            <w:proofErr w:type="spellStart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2751E3" w:rsidRPr="0073390F" w:rsidRDefault="002751E3">
      <w:pPr>
        <w:autoSpaceDE w:val="0"/>
        <w:autoSpaceDN w:val="0"/>
        <w:spacing w:after="0" w:line="14" w:lineRule="exact"/>
        <w:rPr>
          <w:lang w:val="ru-RU"/>
        </w:rPr>
      </w:pPr>
    </w:p>
    <w:p w:rsidR="002751E3" w:rsidRPr="0073390F" w:rsidRDefault="002751E3">
      <w:pPr>
        <w:rPr>
          <w:lang w:val="ru-RU"/>
        </w:rPr>
        <w:sectPr w:rsidR="002751E3" w:rsidRPr="0073390F">
          <w:pgSz w:w="11900" w:h="16840"/>
          <w:pgMar w:top="284" w:right="650" w:bottom="9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1E3" w:rsidRPr="0073390F" w:rsidRDefault="002751E3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2751E3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Средства массовой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информации (телевидение, журналы, Интернет).</w:t>
            </w:r>
          </w:p>
          <w:p w:rsidR="002751E3" w:rsidRPr="0073390F" w:rsidRDefault="008D7300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Свободное время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современного подростка. Интернет и современный</w:t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подросток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751E3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Досуг и увлечения/хобби современного подростка (чтение, кино, театр,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музей, спорт, музыка).</w:t>
            </w:r>
          </w:p>
          <w:p w:rsidR="002751E3" w:rsidRDefault="008D7300">
            <w:pPr>
              <w:autoSpaceDE w:val="0"/>
              <w:autoSpaceDN w:val="0"/>
              <w:spacing w:before="72" w:after="0" w:line="281" w:lineRule="auto"/>
              <w:ind w:left="72" w:right="144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Переписка с зарубежными сверстниками. Свободное время современного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подростка.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Кружки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интересам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2751E3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Досуг и увлечения/хобби современного подростка (чтение, кино, театр,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музей, спорт, музыка).</w:t>
            </w:r>
          </w:p>
          <w:p w:rsidR="002751E3" w:rsidRPr="0073390F" w:rsidRDefault="008D7300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Свободное время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современного подростка. Виртуальная экскурсия в музей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2751E3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Досуг и увлечения/хобби современного подростка </w:t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(чтение, кино, театр,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музей, спорт, музыка).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Свободное время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современного подростка. Волонтерское движение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2751E3" w:rsidRPr="0073390F">
        <w:trPr>
          <w:trHeight w:hRule="exact" w:val="28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100" w:after="0"/>
              <w:ind w:left="72" w:right="288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Досуг и увлечения/хобби современного подростка (чтение, кино, театр,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музей, спорт, музыка).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Путешествия по России и зарубежным </w:t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странам.</w:t>
            </w:r>
          </w:p>
          <w:p w:rsidR="002751E3" w:rsidRDefault="008D7300">
            <w:pPr>
              <w:autoSpaceDE w:val="0"/>
              <w:autoSpaceDN w:val="0"/>
              <w:spacing w:before="70" w:after="0" w:line="262" w:lineRule="auto"/>
              <w:ind w:left="72" w:right="129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приключения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73390F">
              <w:rPr>
                <w:lang w:val="ru-RU"/>
              </w:rPr>
              <w:br/>
            </w:r>
            <w:proofErr w:type="spellStart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2751E3" w:rsidRPr="0073390F" w:rsidRDefault="002751E3">
      <w:pPr>
        <w:autoSpaceDE w:val="0"/>
        <w:autoSpaceDN w:val="0"/>
        <w:spacing w:after="0" w:line="14" w:lineRule="exact"/>
        <w:rPr>
          <w:lang w:val="ru-RU"/>
        </w:rPr>
      </w:pPr>
    </w:p>
    <w:p w:rsidR="002751E3" w:rsidRPr="0073390F" w:rsidRDefault="002751E3">
      <w:pPr>
        <w:rPr>
          <w:lang w:val="ru-RU"/>
        </w:rPr>
        <w:sectPr w:rsidR="002751E3" w:rsidRPr="0073390F">
          <w:pgSz w:w="11900" w:h="16840"/>
          <w:pgMar w:top="284" w:right="650" w:bottom="11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1E3" w:rsidRPr="0073390F" w:rsidRDefault="002751E3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2751E3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режим труда и отдыха,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фитнес, сбалансированное питание. Посещение врача. Здоровый образ жизни.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Остро и вкусно, но полезно ли?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751E3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режим труда и отдыха,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фитнес, сбалансированное питание. Посещение врача. Здоровый</w:t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образ жизни.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Остро и вкусно, но полезно ли?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2751E3">
        <w:trPr>
          <w:trHeight w:hRule="exact" w:val="45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Здоровый образ жизни.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столицы;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население; официальные языки;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достопримечательности, </w:t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культурные особенности (национальные праздники, традиции, обычаи).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Национальная кухни России и Англии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2751E3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83" w:lineRule="auto"/>
              <w:ind w:left="72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режим труда и отдыха,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фитнес, сбалансированное питание.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врача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Здоровый образ жизни. Ты в форме?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2751E3" w:rsidRPr="0073390F">
        <w:trPr>
          <w:trHeight w:hRule="exact" w:val="28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Каникулы в различное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время года. Виды отдыха. Путешествия по России и зарубежным странам.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Здоровый образ жизни.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Отдых и спорт в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туристическом лагере, кемпинге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73390F">
              <w:rPr>
                <w:lang w:val="ru-RU"/>
              </w:rPr>
              <w:br/>
            </w:r>
            <w:proofErr w:type="spellStart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2751E3" w:rsidRPr="0073390F" w:rsidRDefault="002751E3">
      <w:pPr>
        <w:autoSpaceDE w:val="0"/>
        <w:autoSpaceDN w:val="0"/>
        <w:spacing w:after="0" w:line="14" w:lineRule="exact"/>
        <w:rPr>
          <w:lang w:val="ru-RU"/>
        </w:rPr>
      </w:pPr>
    </w:p>
    <w:p w:rsidR="002751E3" w:rsidRPr="0073390F" w:rsidRDefault="002751E3">
      <w:pPr>
        <w:rPr>
          <w:lang w:val="ru-RU"/>
        </w:rPr>
        <w:sectPr w:rsidR="002751E3" w:rsidRPr="0073390F">
          <w:pgSz w:w="11900" w:h="16840"/>
          <w:pgMar w:top="284" w:right="650" w:bottom="8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1E3" w:rsidRPr="0073390F" w:rsidRDefault="002751E3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2751E3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/>
              <w:ind w:left="72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режим труда и отдыха,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фитнес, сбалансированное питание.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врача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2751E3" w:rsidRDefault="008D7300">
            <w:pPr>
              <w:autoSpaceDE w:val="0"/>
              <w:autoSpaceDN w:val="0"/>
              <w:spacing w:before="70" w:after="0" w:line="262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нужно, чтобы вести здоровый образ жизни?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751E3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/>
              <w:ind w:left="72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режим труда и отдыха,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фитнес, сбалансированное питание.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врача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2751E3" w:rsidRDefault="008D7300">
            <w:pPr>
              <w:autoSpaceDE w:val="0"/>
              <w:autoSpaceDN w:val="0"/>
              <w:spacing w:before="72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 часто ты ходишь к врачу?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2751E3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/>
              <w:ind w:left="72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режим труда и отдыха,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фитнес, сбалансированное питание.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врача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2751E3" w:rsidRDefault="008D7300">
            <w:pPr>
              <w:autoSpaceDE w:val="0"/>
              <w:autoSpaceDN w:val="0"/>
              <w:spacing w:before="70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2751E3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/>
              <w:ind w:left="72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режим труда и отдыха,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фитнес, сбалансированное питание.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врача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2751E3" w:rsidRDefault="008D7300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Любимое блюдо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2751E3" w:rsidRPr="0073390F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/>
              <w:ind w:left="72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режим труда и отдыха,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фитнес, сбалансированное питание.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врача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2751E3" w:rsidRDefault="008D7300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73390F">
              <w:rPr>
                <w:lang w:val="ru-RU"/>
              </w:rPr>
              <w:br/>
            </w:r>
            <w:proofErr w:type="spellStart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2751E3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78" w:lineRule="auto"/>
              <w:ind w:left="72" w:right="288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Досуг и увлечения/хобби современного подростка (чтение, кино, театр,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музей, </w:t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спорт, музыка).</w:t>
            </w:r>
          </w:p>
          <w:p w:rsidR="002751E3" w:rsidRDefault="008D7300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Виды спорта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751E3">
        <w:trPr>
          <w:trHeight w:hRule="exact" w:val="2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83" w:lineRule="auto"/>
              <w:ind w:left="72" w:right="288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Досуг и увлечения/хобби современного подростка (чтение, кино, театр,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музей, спорт, музыка). </w:t>
            </w:r>
            <w:r w:rsidRPr="0073390F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Виды спорта для людей с ограниченными возможностями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2751E3" w:rsidRDefault="002751E3">
      <w:pPr>
        <w:autoSpaceDE w:val="0"/>
        <w:autoSpaceDN w:val="0"/>
        <w:spacing w:after="0" w:line="14" w:lineRule="exact"/>
      </w:pPr>
    </w:p>
    <w:p w:rsidR="002751E3" w:rsidRDefault="002751E3">
      <w:pPr>
        <w:sectPr w:rsidR="002751E3">
          <w:pgSz w:w="11900" w:h="16840"/>
          <w:pgMar w:top="284" w:right="650" w:bottom="8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1E3" w:rsidRDefault="002751E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2751E3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Досуг и увлечения/хобби современного подростка (чтение, кино, театр,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музей, спорт, музыка).</w:t>
            </w:r>
          </w:p>
          <w:p w:rsidR="002751E3" w:rsidRDefault="008D7300">
            <w:pPr>
              <w:autoSpaceDE w:val="0"/>
              <w:autoSpaceDN w:val="0"/>
              <w:spacing w:before="7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Экстремальные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2751E3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Досуг и увлечения/хобби современного подростка (чтение, кино, театр,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музей, спорт, музыка).</w:t>
            </w:r>
          </w:p>
          <w:p w:rsidR="002751E3" w:rsidRPr="0073390F" w:rsidRDefault="008D7300">
            <w:pPr>
              <w:autoSpaceDE w:val="0"/>
              <w:autoSpaceDN w:val="0"/>
              <w:spacing w:before="72" w:after="0" w:line="262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Олимпийские виды спорта. Профессиональный спорт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2751E3" w:rsidRPr="0073390F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Досуг и увлечения/хобби современного подростка </w:t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(чтение, кино, театр,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музей, спорт, музыка).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Виды спорта, которые не входят в Олимпийские игры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73390F">
              <w:rPr>
                <w:lang w:val="ru-RU"/>
              </w:rPr>
              <w:br/>
            </w:r>
            <w:proofErr w:type="spellStart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2751E3">
        <w:trPr>
          <w:trHeight w:hRule="exact" w:val="41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86" w:lineRule="auto"/>
              <w:ind w:left="72" w:right="288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изучаемые предметы,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любимый предмет,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поведения в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школе, посещение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школьной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библиотеки/ресурсного центра.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зарубежными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сверстниками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Школа.</w:t>
            </w:r>
          </w:p>
          <w:p w:rsidR="002751E3" w:rsidRDefault="008D7300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Школьный праздник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751E3">
        <w:trPr>
          <w:trHeight w:hRule="exact" w:val="450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100" w:after="0" w:line="288" w:lineRule="auto"/>
              <w:ind w:left="72" w:right="288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изучаемые предметы,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любимый предмет,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поведения в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школе, посещение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школьной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библиотеки/ресурсного центра.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зарубежными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сверстниками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Школа.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Современная классная комната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</w:tbl>
    <w:p w:rsidR="002751E3" w:rsidRDefault="002751E3">
      <w:pPr>
        <w:autoSpaceDE w:val="0"/>
        <w:autoSpaceDN w:val="0"/>
        <w:spacing w:after="0" w:line="14" w:lineRule="exact"/>
      </w:pPr>
    </w:p>
    <w:p w:rsidR="002751E3" w:rsidRDefault="002751E3">
      <w:pPr>
        <w:sectPr w:rsidR="002751E3">
          <w:pgSz w:w="11900" w:h="16840"/>
          <w:pgMar w:top="284" w:right="650" w:bottom="3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1E3" w:rsidRDefault="002751E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2751E3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86" w:lineRule="auto"/>
              <w:ind w:left="72" w:right="288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изучаемые предметы,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любимый предмет,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поведения в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школе, </w:t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посещение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школьной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библиотеки/ресурсного центра.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зарубежными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сверстниками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2751E3" w:rsidRDefault="008D7300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Компьютерный класс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2751E3" w:rsidRPr="0073390F">
        <w:trPr>
          <w:trHeight w:hRule="exact" w:val="41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88" w:lineRule="auto"/>
              <w:ind w:left="72" w:right="144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Школа, школьная жизнь, школьная форма,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изучаемые предметы,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любимый предмет,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поведения в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школе, посещение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школьной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библиотеки/ресурсного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центра.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зарубежными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сверстниками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Оснащение школы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73390F">
              <w:rPr>
                <w:lang w:val="ru-RU"/>
              </w:rPr>
              <w:br/>
            </w:r>
            <w:proofErr w:type="spellStart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2751E3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Описание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родного города/села.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Транспорт. Школа. Школа в моем </w:t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городе/селе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751E3">
        <w:trPr>
          <w:trHeight w:hRule="exact" w:val="41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100" w:after="0" w:line="288" w:lineRule="auto"/>
              <w:ind w:left="72" w:right="288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изучаемые предметы,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любимый предмет,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поведения в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школе, посещение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школьной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библиотеки/ресурсного центра.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зарубежными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сверстниками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Школа.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Мероприятия в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школе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2751E3" w:rsidRDefault="002751E3">
      <w:pPr>
        <w:autoSpaceDE w:val="0"/>
        <w:autoSpaceDN w:val="0"/>
        <w:spacing w:after="0" w:line="14" w:lineRule="exact"/>
      </w:pPr>
    </w:p>
    <w:p w:rsidR="002751E3" w:rsidRDefault="002751E3">
      <w:pPr>
        <w:sectPr w:rsidR="002751E3">
          <w:pgSz w:w="11900" w:h="16840"/>
          <w:pgMar w:top="284" w:right="650" w:bottom="9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1E3" w:rsidRDefault="002751E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2751E3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86" w:lineRule="auto"/>
              <w:ind w:left="72" w:right="288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изучаемые предметы,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любимый предмет,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поведения в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школе, посещение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школьной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библиотеки/ресурсного центра.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зарубежными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сверстниками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Школа.</w:t>
            </w:r>
          </w:p>
          <w:p w:rsidR="002751E3" w:rsidRDefault="008D7300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Школьные традиции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2751E3">
        <w:trPr>
          <w:trHeight w:hRule="exact" w:val="41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86" w:lineRule="auto"/>
              <w:ind w:left="72" w:right="288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изучаемые предметы,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любимый предмет,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поведения в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школе, посещение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школьной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библиотеки/ресурсного центра.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зарубежными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сверстниками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Школа.</w:t>
            </w:r>
          </w:p>
          <w:p w:rsidR="002751E3" w:rsidRDefault="008D7300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Дежурство в школе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2751E3" w:rsidRPr="0073390F">
        <w:trPr>
          <w:trHeight w:hRule="exact" w:val="41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86" w:lineRule="auto"/>
              <w:ind w:left="72" w:right="288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изучаемые предметы,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любимый предмет,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поведения в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школе, посещение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школьной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библиотеки/ресурсного центра.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зарубежными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сверстниками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Школа.</w:t>
            </w:r>
          </w:p>
          <w:p w:rsidR="002751E3" w:rsidRDefault="008D7300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Классный час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73390F">
              <w:rPr>
                <w:lang w:val="ru-RU"/>
              </w:rPr>
              <w:br/>
            </w:r>
            <w:proofErr w:type="spellStart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2751E3" w:rsidRPr="0073390F" w:rsidRDefault="002751E3">
      <w:pPr>
        <w:autoSpaceDE w:val="0"/>
        <w:autoSpaceDN w:val="0"/>
        <w:spacing w:after="0" w:line="14" w:lineRule="exact"/>
        <w:rPr>
          <w:lang w:val="ru-RU"/>
        </w:rPr>
      </w:pPr>
    </w:p>
    <w:p w:rsidR="002751E3" w:rsidRPr="0073390F" w:rsidRDefault="002751E3">
      <w:pPr>
        <w:rPr>
          <w:lang w:val="ru-RU"/>
        </w:rPr>
        <w:sectPr w:rsidR="002751E3" w:rsidRPr="0073390F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1E3" w:rsidRPr="0073390F" w:rsidRDefault="002751E3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2751E3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88" w:lineRule="auto"/>
              <w:ind w:left="72" w:right="288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изучаемые предметы,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любимый предмет,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поведения </w:t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школе, посещение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школьной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библиотеки/ресурсного центра.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зарубежными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сверстниками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Школа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будущего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751E3">
        <w:trPr>
          <w:trHeight w:hRule="exact" w:val="48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86" w:lineRule="auto"/>
              <w:ind w:left="72" w:right="288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изучаемые предметы,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любимый предмет,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поведения в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школе, посещение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школьной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библиотеки/ресурсного центра. Переписка с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зарубежными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сверстниками. Школа.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Переписка школьников с зарубежным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другом/подругой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2751E3">
        <w:trPr>
          <w:trHeight w:hRule="exact" w:val="41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изучаемые предметы,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любимый предмет,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поведения в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школе, посещение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школьной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библиотеки/ресурсного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центра. Переписка с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зарубежными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сверстниками. Школа. Что мы делаем на уроках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</w:tbl>
    <w:p w:rsidR="002751E3" w:rsidRDefault="002751E3">
      <w:pPr>
        <w:autoSpaceDE w:val="0"/>
        <w:autoSpaceDN w:val="0"/>
        <w:spacing w:after="0" w:line="14" w:lineRule="exact"/>
      </w:pPr>
    </w:p>
    <w:p w:rsidR="002751E3" w:rsidRDefault="002751E3">
      <w:pPr>
        <w:sectPr w:rsidR="002751E3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1E3" w:rsidRDefault="002751E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2751E3">
        <w:trPr>
          <w:trHeight w:hRule="exact" w:val="45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86" w:lineRule="auto"/>
              <w:ind w:left="72" w:right="288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изучаемые предметы,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любимый предмет,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поведения в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школе, посещение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школьной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библиотеки/ресурсного центра.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зарубежными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сверстниками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Школа.</w:t>
            </w:r>
          </w:p>
          <w:p w:rsidR="002751E3" w:rsidRDefault="008D7300">
            <w:pPr>
              <w:autoSpaceDE w:val="0"/>
              <w:autoSpaceDN w:val="0"/>
              <w:spacing w:before="72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Проектная деятельность в школе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2751E3" w:rsidRPr="0073390F">
        <w:trPr>
          <w:trHeight w:hRule="exact" w:val="41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86" w:lineRule="auto"/>
              <w:ind w:left="72" w:right="288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изучаемые предметы,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любимый предмет,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поведения в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школе, посещение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школьной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библиотеки/ресурсного центра.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зарубежными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сверстниками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Школа.</w:t>
            </w:r>
          </w:p>
          <w:p w:rsidR="002751E3" w:rsidRDefault="008D7300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Любимый предмет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73390F">
              <w:rPr>
                <w:lang w:val="ru-RU"/>
              </w:rPr>
              <w:br/>
            </w:r>
            <w:proofErr w:type="spellStart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2751E3" w:rsidRPr="0073390F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88" w:lineRule="auto"/>
              <w:ind w:left="72" w:right="144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изучаемые предметы,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любимый предмет,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поведения в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школе, посещение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школьной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библиотеки/ресурсного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центра.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зарубежными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сверстниками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Обобщение и контроль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73390F">
              <w:rPr>
                <w:lang w:val="ru-RU"/>
              </w:rPr>
              <w:br/>
            </w:r>
            <w:proofErr w:type="spellStart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2751E3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Каникулы в различное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время года. Виды отдыха. Путешествия по России и зарубежным странам.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Каникулы в различное время года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2751E3" w:rsidRDefault="002751E3">
      <w:pPr>
        <w:autoSpaceDE w:val="0"/>
        <w:autoSpaceDN w:val="0"/>
        <w:spacing w:after="0" w:line="14" w:lineRule="exact"/>
      </w:pPr>
    </w:p>
    <w:p w:rsidR="002751E3" w:rsidRDefault="002751E3">
      <w:pPr>
        <w:sectPr w:rsidR="002751E3">
          <w:pgSz w:w="11900" w:h="16840"/>
          <w:pgMar w:top="284" w:right="650" w:bottom="5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1E3" w:rsidRDefault="002751E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2751E3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Каникулы в различное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время года. Виды отдыха. Путешествия по России и зарубежным стран</w:t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ам.</w:t>
            </w:r>
          </w:p>
          <w:p w:rsidR="002751E3" w:rsidRDefault="008D7300">
            <w:pPr>
              <w:autoSpaceDE w:val="0"/>
              <w:autoSpaceDN w:val="0"/>
              <w:spacing w:before="7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В аэропорту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2751E3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Каникулы в различное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время года. Виды отдыха. Путешествия по России и зарубежным странам.</w:t>
            </w:r>
          </w:p>
          <w:p w:rsidR="002751E3" w:rsidRDefault="008D7300">
            <w:pPr>
              <w:autoSpaceDE w:val="0"/>
              <w:autoSpaceDN w:val="0"/>
              <w:spacing w:before="72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Виды путешествий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2751E3" w:rsidRPr="0073390F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Каникулы в различное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время года. Виды отдыха. </w:t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странам.</w:t>
            </w:r>
          </w:p>
          <w:p w:rsidR="002751E3" w:rsidRDefault="008D7300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Экскурсии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73390F">
              <w:rPr>
                <w:lang w:val="ru-RU"/>
              </w:rPr>
              <w:br/>
            </w:r>
            <w:proofErr w:type="spellStart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2751E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Покупки. Сувениры из путешествий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751E3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Каникулы в различное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время года. Виды отдыха. Путешествия по России и </w:t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зарубежным странам.</w:t>
            </w:r>
          </w:p>
          <w:p w:rsidR="002751E3" w:rsidRPr="0073390F" w:rsidRDefault="008D7300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Путешествия. На каком виде транспорта ты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предпочитаешь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путешествовать?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2751E3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Каникулы в различное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время года. Виды отдыха. Путешествия по России и зарубежным странам.</w:t>
            </w:r>
          </w:p>
          <w:p w:rsidR="002751E3" w:rsidRDefault="008D7300">
            <w:pPr>
              <w:autoSpaceDE w:val="0"/>
              <w:autoSpaceDN w:val="0"/>
              <w:spacing w:before="72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железнодороном вокзале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2751E3" w:rsidRPr="0073390F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Каникулы в различное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время года. Виды отдыха. Путешествия по России и зарубежным странам.</w:t>
            </w:r>
          </w:p>
          <w:p w:rsidR="002751E3" w:rsidRDefault="008D7300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2751E3" w:rsidRDefault="008D7300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Виртуальные туры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73390F">
              <w:rPr>
                <w:lang w:val="ru-RU"/>
              </w:rPr>
              <w:br/>
            </w:r>
            <w:proofErr w:type="spellStart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2751E3" w:rsidRPr="0073390F" w:rsidRDefault="002751E3">
      <w:pPr>
        <w:autoSpaceDE w:val="0"/>
        <w:autoSpaceDN w:val="0"/>
        <w:spacing w:after="0" w:line="14" w:lineRule="exact"/>
        <w:rPr>
          <w:lang w:val="ru-RU"/>
        </w:rPr>
      </w:pPr>
    </w:p>
    <w:p w:rsidR="002751E3" w:rsidRPr="0073390F" w:rsidRDefault="002751E3">
      <w:pPr>
        <w:rPr>
          <w:lang w:val="ru-RU"/>
        </w:rPr>
        <w:sectPr w:rsidR="002751E3" w:rsidRPr="0073390F">
          <w:pgSz w:w="11900" w:h="16840"/>
          <w:pgMar w:top="284" w:right="650" w:bottom="11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1E3" w:rsidRPr="0073390F" w:rsidRDefault="002751E3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2751E3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Каникулы в различное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время года. Виды отдыха. Путешествия по России и зарубежным </w:t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странам.</w:t>
            </w:r>
          </w:p>
          <w:p w:rsidR="002751E3" w:rsidRPr="0073390F" w:rsidRDefault="008D7300">
            <w:pPr>
              <w:autoSpaceDE w:val="0"/>
              <w:autoSpaceDN w:val="0"/>
              <w:spacing w:before="70" w:after="0"/>
              <w:ind w:left="72" w:right="576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Путешествия. В какое время года ты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предпочитаешь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путешествовать?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751E3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Каникулы в различное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время года. Виды отдыха. Путешествия по России и зарубежным странам.</w:t>
            </w:r>
          </w:p>
          <w:p w:rsidR="002751E3" w:rsidRDefault="008D7300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2751E3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современных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2751E3">
        <w:trPr>
          <w:trHeight w:hRule="exact" w:val="45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88" w:lineRule="auto"/>
              <w:ind w:left="72" w:right="288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изучаемые предметы,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любимый предмет,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поведения в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школе, посещение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школьной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библиотеки/ресурсного </w:t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центра.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зарубежными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сверстниками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Мир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современных профессий.</w:t>
            </w:r>
          </w:p>
          <w:p w:rsidR="002751E3" w:rsidRDefault="008D7300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Редкие профессии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2751E3" w:rsidRPr="0073390F">
        <w:trPr>
          <w:trHeight w:hRule="exact" w:val="24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100" w:after="0"/>
              <w:ind w:left="72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режим труда и отдыха,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фитнес, сбалансированное питание.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врача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2751E3" w:rsidRDefault="008D7300">
            <w:pPr>
              <w:autoSpaceDE w:val="0"/>
              <w:autoSpaceDN w:val="0"/>
              <w:spacing w:before="70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Мир современных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профессий. Доктора 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фитнес-тренеры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73390F">
              <w:rPr>
                <w:lang w:val="ru-RU"/>
              </w:rPr>
              <w:br/>
            </w:r>
            <w:proofErr w:type="spellStart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2751E3" w:rsidRPr="0073390F" w:rsidRDefault="002751E3">
      <w:pPr>
        <w:autoSpaceDE w:val="0"/>
        <w:autoSpaceDN w:val="0"/>
        <w:spacing w:after="0" w:line="14" w:lineRule="exact"/>
        <w:rPr>
          <w:lang w:val="ru-RU"/>
        </w:rPr>
      </w:pPr>
    </w:p>
    <w:p w:rsidR="002751E3" w:rsidRPr="0073390F" w:rsidRDefault="002751E3">
      <w:pPr>
        <w:rPr>
          <w:lang w:val="ru-RU"/>
        </w:rPr>
        <w:sectPr w:rsidR="002751E3" w:rsidRPr="0073390F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1E3" w:rsidRPr="0073390F" w:rsidRDefault="002751E3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2751E3">
        <w:trPr>
          <w:trHeight w:hRule="exact" w:val="45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изучаемые предметы,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любимый предмет,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поведения в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школе, посещение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школьной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библиотеки/ресурсного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центра. Переписка с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зарубежными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сверстниками. Английский язык и моя будущая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профессия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с;</w:t>
            </w:r>
          </w:p>
        </w:tc>
      </w:tr>
      <w:tr w:rsidR="002751E3">
        <w:trPr>
          <w:trHeight w:hRule="exact" w:val="45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88" w:lineRule="auto"/>
              <w:ind w:left="72" w:right="288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изучаемые предметы,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любимый предмет,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поведения в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школе, посещение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школьной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библиотеки/ресурсного центра.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зарубежными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сверстниками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Мир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современных профессий.</w:t>
            </w:r>
          </w:p>
          <w:p w:rsidR="002751E3" w:rsidRDefault="008D7300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Рабочие профессии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2751E3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Природа. Погода.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Окружающий мир. Защита окружающей среды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2751E3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74" w:lineRule="auto"/>
              <w:ind w:left="72" w:right="576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Природа: дикие и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домашние животные. Климат, погода.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Окружающий мир.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природа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2751E3" w:rsidRPr="0073390F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Природа: дикие и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домашние животные.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Климат, погода.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Окружающий мир.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Давайте беречь природу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73390F">
              <w:rPr>
                <w:lang w:val="ru-RU"/>
              </w:rPr>
              <w:br/>
            </w:r>
            <w:proofErr w:type="spellStart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2751E3" w:rsidRPr="0073390F" w:rsidRDefault="002751E3">
      <w:pPr>
        <w:autoSpaceDE w:val="0"/>
        <w:autoSpaceDN w:val="0"/>
        <w:spacing w:after="0" w:line="14" w:lineRule="exact"/>
        <w:rPr>
          <w:lang w:val="ru-RU"/>
        </w:rPr>
      </w:pPr>
    </w:p>
    <w:p w:rsidR="002751E3" w:rsidRPr="0073390F" w:rsidRDefault="002751E3">
      <w:pPr>
        <w:rPr>
          <w:lang w:val="ru-RU"/>
        </w:rPr>
        <w:sectPr w:rsidR="002751E3" w:rsidRPr="0073390F">
          <w:pgSz w:w="11900" w:h="16840"/>
          <w:pgMar w:top="284" w:right="650" w:bottom="11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1E3" w:rsidRPr="0073390F" w:rsidRDefault="002751E3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2751E3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Природа: дикие и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домашние животные. Климат, погода.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Окружающий мир. Как помочь природе?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751E3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Природа: дикие и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домашние животные. Климат, погода.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Окружающий мир. Что такое экология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2751E3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Транспорт.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Окружающий мир. В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деревне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2751E3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Транспорт.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Окружающий мир. На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ферме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2751E3" w:rsidRPr="0073390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Транспорт.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Окружающий мир. Моя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малая родина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73390F">
              <w:rPr>
                <w:lang w:val="ru-RU"/>
              </w:rPr>
              <w:br/>
            </w:r>
            <w:proofErr w:type="spellStart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2751E3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71" w:lineRule="auto"/>
              <w:ind w:left="72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Транспорт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751E3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Средства массовой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информации (телевидение, журналы, Интернет).</w:t>
            </w:r>
          </w:p>
          <w:p w:rsidR="002751E3" w:rsidRPr="0073390F" w:rsidRDefault="008D7300">
            <w:pPr>
              <w:autoSpaceDE w:val="0"/>
              <w:autoSpaceDN w:val="0"/>
              <w:spacing w:before="72" w:after="0" w:line="271" w:lineRule="auto"/>
              <w:ind w:left="72" w:right="916"/>
              <w:jc w:val="both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Средства массовой информации. Всё в Интернете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2751E3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Средства массовой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информации (телевидение, журналы, Интернет).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Средства массовой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информации. Безопасность в Интернете для подростка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</w:tbl>
    <w:p w:rsidR="002751E3" w:rsidRDefault="002751E3">
      <w:pPr>
        <w:autoSpaceDE w:val="0"/>
        <w:autoSpaceDN w:val="0"/>
        <w:spacing w:after="0" w:line="14" w:lineRule="exact"/>
      </w:pPr>
    </w:p>
    <w:p w:rsidR="002751E3" w:rsidRDefault="002751E3">
      <w:pPr>
        <w:sectPr w:rsidR="002751E3">
          <w:pgSz w:w="11900" w:h="16840"/>
          <w:pgMar w:top="284" w:right="650" w:bottom="128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1E3" w:rsidRDefault="002751E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2751E3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Досуг и увлечения/хобби современного подростка (чтение, кино, театр</w:t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музей, спорт, музыка).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Свободное время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современного подростка.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Смартфоны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2751E3" w:rsidRPr="0073390F">
        <w:trPr>
          <w:trHeight w:hRule="exact" w:val="45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88" w:lineRule="auto"/>
              <w:ind w:left="72" w:right="288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изучаемые предметы,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любимый предмет,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поведения в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школе, посещение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школьной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библиотеки/ресурсного </w:t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центра. Переписка с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зарубежными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сверстниками. Средства массовой информации.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Интернет в школе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73390F">
              <w:rPr>
                <w:lang w:val="ru-RU"/>
              </w:rPr>
              <w:br/>
            </w:r>
            <w:proofErr w:type="spellStart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2751E3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Досуг и увлечения/хобби современного подростка (чтение, кино, театр,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музей, спорт, музыка).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Средства массовой информации.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Современные технологии и подростки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751E3">
        <w:trPr>
          <w:trHeight w:hRule="exact" w:val="450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88" w:lineRule="auto"/>
              <w:ind w:left="72" w:right="288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изучаемые предметы,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любимый предмет,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поведения в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школе, посещение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школьной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библиотеки/ресурсного </w:t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центра. Переписка с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зарубежными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сверстниками. Средства массовой информации.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Интернет на уроке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2751E3" w:rsidRDefault="002751E3">
      <w:pPr>
        <w:autoSpaceDE w:val="0"/>
        <w:autoSpaceDN w:val="0"/>
        <w:spacing w:after="0" w:line="14" w:lineRule="exact"/>
      </w:pPr>
    </w:p>
    <w:p w:rsidR="002751E3" w:rsidRDefault="002751E3">
      <w:pPr>
        <w:sectPr w:rsidR="002751E3">
          <w:pgSz w:w="11900" w:h="16840"/>
          <w:pgMar w:top="284" w:right="650" w:bottom="9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1E3" w:rsidRDefault="002751E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2751E3">
        <w:trPr>
          <w:trHeight w:hRule="exact" w:val="45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страна/страны изучаемого языка. Их географиче</w:t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ское положение, столицы;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население; официальные языки;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достопримечательности, культурные особенности (национальные праздники, традиции, обычаи). Родная страна и страна/страны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изучаемого языка. Россия и Великобритания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2751E3">
        <w:trPr>
          <w:trHeight w:hRule="exact" w:val="45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столицы;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население; официальные языки;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достопримечательности, культурные особенности (национальные праздники, традиции, обычаи). Родная страна и страна/страны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изучаемого языка</w:t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Лондон: что посетить?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2751E3" w:rsidRPr="0073390F">
        <w:trPr>
          <w:trHeight w:hRule="exact" w:val="450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столицы;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население; официальные языки;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достопримечательности, культурные особенности (национальные праздники, </w:t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традиции, обычаи). Родная страна и страна/страны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изучаемого языка. Москва: что посетить?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73390F">
              <w:rPr>
                <w:lang w:val="ru-RU"/>
              </w:rPr>
              <w:br/>
            </w:r>
            <w:proofErr w:type="spellStart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2751E3" w:rsidRPr="0073390F" w:rsidRDefault="002751E3">
      <w:pPr>
        <w:autoSpaceDE w:val="0"/>
        <w:autoSpaceDN w:val="0"/>
        <w:spacing w:after="0" w:line="14" w:lineRule="exact"/>
        <w:rPr>
          <w:lang w:val="ru-RU"/>
        </w:rPr>
      </w:pPr>
    </w:p>
    <w:p w:rsidR="002751E3" w:rsidRPr="0073390F" w:rsidRDefault="002751E3">
      <w:pPr>
        <w:rPr>
          <w:lang w:val="ru-RU"/>
        </w:rPr>
        <w:sectPr w:rsidR="002751E3" w:rsidRPr="0073390F">
          <w:pgSz w:w="11900" w:h="16840"/>
          <w:pgMar w:top="284" w:right="650" w:bottom="1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1E3" w:rsidRPr="0073390F" w:rsidRDefault="002751E3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2751E3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Досуг и увлечения/хобби современного подростка (чтение, к</w:t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ино, театр,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музей, спорт, музыка).</w:t>
            </w:r>
          </w:p>
          <w:p w:rsidR="002751E3" w:rsidRDefault="008D7300">
            <w:pPr>
              <w:autoSpaceDE w:val="0"/>
              <w:autoSpaceDN w:val="0"/>
              <w:spacing w:before="70" w:after="0"/>
              <w:ind w:left="72" w:right="144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Музеи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открытым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небом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751E3">
        <w:trPr>
          <w:trHeight w:hRule="exact" w:val="48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столицы;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население; официальные языки;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достопримечательности, культурные особенности (национальные праздники, традиции, обычаи). Родная страна и страна/страны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изучаемого языка.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Традиции королевского двора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2751E3">
        <w:trPr>
          <w:trHeight w:hRule="exact" w:val="450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</w:t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языка. Их географическое положение, столицы;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население; официальные языки;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достопримечательности, культурные особенности (национальные праздники, традиции, обычаи). Родная страна и страна/страны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изучаемого языка. Москва– столица нашей Родины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опрос;</w:t>
            </w:r>
          </w:p>
        </w:tc>
      </w:tr>
    </w:tbl>
    <w:p w:rsidR="002751E3" w:rsidRDefault="002751E3">
      <w:pPr>
        <w:autoSpaceDE w:val="0"/>
        <w:autoSpaceDN w:val="0"/>
        <w:spacing w:after="0" w:line="14" w:lineRule="exact"/>
      </w:pPr>
    </w:p>
    <w:p w:rsidR="002751E3" w:rsidRDefault="002751E3">
      <w:pPr>
        <w:sectPr w:rsidR="002751E3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1E3" w:rsidRDefault="002751E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2751E3">
        <w:trPr>
          <w:trHeight w:hRule="exact" w:val="519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</w:t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языка. Их географическое положение, столицы;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население; официальные языки;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достопримечательности, культурные особенности (национальные праздники, традиции, обычаи). Родная страна и страна/страны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изучаемого языка.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Исторические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достопримечательности Лонд</w:t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2751E3">
        <w:trPr>
          <w:trHeight w:hRule="exact" w:val="45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88" w:lineRule="auto"/>
              <w:ind w:left="72"/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столицы;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население; официальные языки;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достопримечательности, культурные особенности (национальные праздники, традиции, обычаи).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изучаемого языка. История Москвы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2751E3">
        <w:trPr>
          <w:trHeight w:hRule="exact" w:val="484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столицы;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население; официальные языки;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достопримечательности, культурные особенности </w:t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(национальные праздники, традиции, обычаи). Родная страна и страна/страны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изучаемого языка.</w:t>
            </w:r>
          </w:p>
          <w:p w:rsidR="002751E3" w:rsidRPr="0073390F" w:rsidRDefault="008D7300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Викторина: это Москва или Лондон?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</w:tbl>
    <w:p w:rsidR="002751E3" w:rsidRDefault="002751E3">
      <w:pPr>
        <w:autoSpaceDE w:val="0"/>
        <w:autoSpaceDN w:val="0"/>
        <w:spacing w:after="0" w:line="14" w:lineRule="exact"/>
      </w:pPr>
    </w:p>
    <w:p w:rsidR="002751E3" w:rsidRDefault="002751E3">
      <w:pPr>
        <w:sectPr w:rsidR="002751E3">
          <w:pgSz w:w="11900" w:h="16840"/>
          <w:pgMar w:top="284" w:right="650" w:bottom="8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1E3" w:rsidRDefault="002751E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2751E3" w:rsidRPr="0073390F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</w:t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языка. Их географическое положение, столицы;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население; официальные языки;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праздники, традиции, обычаи).</w:t>
            </w:r>
          </w:p>
          <w:p w:rsidR="002751E3" w:rsidRDefault="008D7300">
            <w:pPr>
              <w:autoSpaceDE w:val="0"/>
              <w:autoSpaceDN w:val="0"/>
              <w:spacing w:before="72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73390F">
              <w:rPr>
                <w:lang w:val="ru-RU"/>
              </w:rPr>
              <w:br/>
            </w:r>
            <w:proofErr w:type="spellStart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2751E3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изучаемого языка: ученые, писатели, поэты,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спортсмены. Выдающиеся люди родной страны и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страны/стран изучаемого языка. Из истории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королевской семьи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751E3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Выдающиеся люди родной </w:t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страны и страны/стран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изучаемого языка: ученые, писатели, поэты,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спортсмены. Выдающиеся люди родной страны и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страны/стран изучаемого языка. Великие поэты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2751E3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изучаемого языка: ученые, писатели, поэты,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спортсмены. Выдающиеся люди родной страны и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страны/стран изучаемого языка. Писатели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2751E3">
        <w:trPr>
          <w:trHeight w:hRule="exact" w:val="28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изучаемого языка: ученые, писатели, поэты,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спортсмены. Выдающиеся люди родной страны и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страны/стран изучаемого языка. Спортсмены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</w:tbl>
    <w:p w:rsidR="002751E3" w:rsidRDefault="002751E3">
      <w:pPr>
        <w:autoSpaceDE w:val="0"/>
        <w:autoSpaceDN w:val="0"/>
        <w:spacing w:after="0" w:line="14" w:lineRule="exact"/>
      </w:pPr>
    </w:p>
    <w:p w:rsidR="002751E3" w:rsidRDefault="002751E3">
      <w:pPr>
        <w:sectPr w:rsidR="002751E3">
          <w:pgSz w:w="11900" w:h="16840"/>
          <w:pgMar w:top="284" w:right="650" w:bottom="3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1E3" w:rsidRDefault="002751E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2751E3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86" w:lineRule="auto"/>
              <w:ind w:left="156" w:hanging="156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Выдающиеся люди родной страны и страны/</w:t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изучаемого языка: ученые, писатели, поэты,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спортсмены. Выдающиеся люди родной страны и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страны/стран изучаемого языка. Ученые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751E3" w:rsidRPr="0073390F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86" w:lineRule="auto"/>
              <w:ind w:left="576" w:hanging="576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101. Выдающиеся люди родной страны и страны/стран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изучаемого языка: ученые, писатели, поэты,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спортсмены. Выдающиеся люди родной страны и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страны/стран изучаемого языка. Великие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футболисты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73390F">
              <w:rPr>
                <w:lang w:val="ru-RU"/>
              </w:rPr>
              <w:br/>
            </w:r>
            <w:proofErr w:type="spellStart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2751E3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Выдающиеся люди родной страны и страны/стран </w:t>
            </w:r>
            <w:r w:rsidRPr="0073390F">
              <w:rPr>
                <w:lang w:val="ru-RU"/>
              </w:rPr>
              <w:br/>
            </w: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изучаемого языка.</w:t>
            </w:r>
          </w:p>
          <w:p w:rsidR="002751E3" w:rsidRDefault="008D7300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2751E3">
        <w:trPr>
          <w:trHeight w:hRule="exact" w:val="808"/>
        </w:trPr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Pr="0073390F" w:rsidRDefault="008D730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3390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8D73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1E3" w:rsidRDefault="002751E3"/>
        </w:tc>
      </w:tr>
    </w:tbl>
    <w:p w:rsidR="002751E3" w:rsidRDefault="002751E3">
      <w:pPr>
        <w:autoSpaceDE w:val="0"/>
        <w:autoSpaceDN w:val="0"/>
        <w:spacing w:after="0" w:line="14" w:lineRule="exact"/>
      </w:pPr>
    </w:p>
    <w:p w:rsidR="002751E3" w:rsidRDefault="002751E3">
      <w:pPr>
        <w:sectPr w:rsidR="002751E3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1E3" w:rsidRDefault="002751E3">
      <w:pPr>
        <w:autoSpaceDE w:val="0"/>
        <w:autoSpaceDN w:val="0"/>
        <w:spacing w:after="78" w:line="220" w:lineRule="exact"/>
      </w:pPr>
    </w:p>
    <w:p w:rsidR="002751E3" w:rsidRDefault="008D730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УЧЕБНО-МЕТОДИЧЕСКОЕ ОБЕСПЕЧЕНИЕ ОБРАЗОВАТ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ЕЛЬНОГО ПРОЦЕССА </w:t>
      </w:r>
    </w:p>
    <w:p w:rsidR="002751E3" w:rsidRPr="0073390F" w:rsidRDefault="008D7300">
      <w:pPr>
        <w:autoSpaceDE w:val="0"/>
        <w:autoSpaceDN w:val="0"/>
        <w:spacing w:before="346" w:after="0" w:line="382" w:lineRule="auto"/>
        <w:ind w:right="1440"/>
        <w:rPr>
          <w:lang w:val="ru-RU"/>
        </w:rPr>
      </w:pP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73390F">
        <w:rPr>
          <w:lang w:val="ru-RU"/>
        </w:rPr>
        <w:br/>
      </w:r>
      <w:r w:rsidRPr="0073390F">
        <w:rPr>
          <w:rFonts w:ascii="Times New Roman" w:eastAsia="Times New Roman" w:hAnsi="Times New Roman"/>
          <w:color w:val="000000"/>
          <w:sz w:val="24"/>
          <w:lang w:val="ru-RU"/>
        </w:rPr>
        <w:t xml:space="preserve">Введите свой вариант: </w:t>
      </w:r>
      <w:r w:rsidRPr="0073390F">
        <w:rPr>
          <w:lang w:val="ru-RU"/>
        </w:rPr>
        <w:br/>
      </w: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73390F">
        <w:rPr>
          <w:lang w:val="ru-RU"/>
        </w:rPr>
        <w:br/>
      </w: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2751E3" w:rsidRPr="0073390F" w:rsidRDefault="002751E3">
      <w:pPr>
        <w:rPr>
          <w:lang w:val="ru-RU"/>
        </w:rPr>
        <w:sectPr w:rsidR="002751E3" w:rsidRPr="0073390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1E3" w:rsidRPr="0073390F" w:rsidRDefault="002751E3">
      <w:pPr>
        <w:autoSpaceDE w:val="0"/>
        <w:autoSpaceDN w:val="0"/>
        <w:spacing w:after="78" w:line="220" w:lineRule="exact"/>
        <w:rPr>
          <w:lang w:val="ru-RU"/>
        </w:rPr>
      </w:pPr>
    </w:p>
    <w:p w:rsidR="002751E3" w:rsidRPr="0073390F" w:rsidRDefault="008D7300">
      <w:pPr>
        <w:autoSpaceDE w:val="0"/>
        <w:autoSpaceDN w:val="0"/>
        <w:spacing w:after="0" w:line="379" w:lineRule="auto"/>
        <w:ind w:right="432"/>
        <w:rPr>
          <w:lang w:val="ru-RU"/>
        </w:rPr>
      </w:pP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</w:t>
      </w:r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ОБРАЗОВАТЕЛЬНОГО ПРОЦЕССА УЧЕБНОЕ ОБОРУДОВАНИЕ </w:t>
      </w:r>
      <w:r w:rsidRPr="0073390F">
        <w:rPr>
          <w:lang w:val="ru-RU"/>
        </w:rPr>
        <w:br/>
      </w:r>
      <w:proofErr w:type="spellStart"/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</w:t>
      </w:r>
      <w:proofErr w:type="spellEnd"/>
      <w:r w:rsidRPr="007339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ДЛЯ ПРОВЕДЕНИЯ ЛАБОРАТОРНЫХ, ПРАКТИЧЕСКИХ РАБОТ, ДЕМОНСТРАЦИЙ</w:t>
      </w:r>
    </w:p>
    <w:p w:rsidR="002751E3" w:rsidRPr="0073390F" w:rsidRDefault="002751E3">
      <w:pPr>
        <w:rPr>
          <w:lang w:val="ru-RU"/>
        </w:rPr>
        <w:sectPr w:rsidR="002751E3" w:rsidRPr="0073390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D7300" w:rsidRPr="0073390F" w:rsidRDefault="008D7300">
      <w:pPr>
        <w:rPr>
          <w:lang w:val="ru-RU"/>
        </w:rPr>
      </w:pPr>
    </w:p>
    <w:sectPr w:rsidR="008D7300" w:rsidRPr="0073390F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751E3"/>
    <w:rsid w:val="0029639D"/>
    <w:rsid w:val="00326F90"/>
    <w:rsid w:val="0073390F"/>
    <w:rsid w:val="008D730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F38F0D"/>
  <w14:defaultImageDpi w14:val="300"/>
  <w15:docId w15:val="{7E24F168-35BB-448C-9CD5-182D75C65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3F25B15-F882-49A6-8820-4283A5CFF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42</Pages>
  <Words>9692</Words>
  <Characters>55247</Characters>
  <Application>Microsoft Office Word</Application>
  <DocSecurity>0</DocSecurity>
  <Lines>460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64810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Lenovo</cp:lastModifiedBy>
  <cp:revision>2</cp:revision>
  <dcterms:created xsi:type="dcterms:W3CDTF">2013-12-23T23:15:00Z</dcterms:created>
  <dcterms:modified xsi:type="dcterms:W3CDTF">2022-10-04T08:54:00Z</dcterms:modified>
  <cp:category/>
</cp:coreProperties>
</file>