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EE6" w:rsidRDefault="00491EE6">
      <w:pPr>
        <w:autoSpaceDE w:val="0"/>
        <w:autoSpaceDN w:val="0"/>
        <w:spacing w:after="78" w:line="220" w:lineRule="exact"/>
      </w:pPr>
    </w:p>
    <w:p w:rsidR="00491EE6" w:rsidRPr="00FE6C9D" w:rsidRDefault="00DB400A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FE6C9D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491EE6" w:rsidRPr="00FE6C9D" w:rsidRDefault="00DB400A">
      <w:pPr>
        <w:autoSpaceDE w:val="0"/>
        <w:autoSpaceDN w:val="0"/>
        <w:spacing w:before="670" w:after="0" w:line="230" w:lineRule="auto"/>
        <w:ind w:right="2274"/>
        <w:jc w:val="right"/>
        <w:rPr>
          <w:lang w:val="ru-RU"/>
        </w:rPr>
      </w:pP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 науки Алтайского края</w:t>
      </w:r>
    </w:p>
    <w:p w:rsidR="00FE6C9D" w:rsidRDefault="00FE6C9D" w:rsidP="00FE6C9D">
      <w:pPr>
        <w:autoSpaceDE w:val="0"/>
        <w:autoSpaceDN w:val="0"/>
        <w:spacing w:before="670" w:after="0" w:line="228" w:lineRule="auto"/>
        <w:ind w:right="3970"/>
        <w:jc w:val="right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Чарышского  района</w:t>
      </w:r>
    </w:p>
    <w:p w:rsidR="00FE6C9D" w:rsidRDefault="00FE6C9D" w:rsidP="00FE6C9D">
      <w:pPr>
        <w:autoSpaceDE w:val="0"/>
        <w:autoSpaceDN w:val="0"/>
        <w:spacing w:before="670" w:after="1376" w:line="228" w:lineRule="auto"/>
        <w:ind w:right="3712"/>
        <w:jc w:val="right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МБОУ "Малобащелакская СОШ"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22"/>
        <w:gridCol w:w="3600"/>
        <w:gridCol w:w="3540"/>
      </w:tblGrid>
      <w:tr w:rsidR="00FE6C9D" w:rsidTr="00FE6C9D">
        <w:trPr>
          <w:trHeight w:hRule="exact" w:val="274"/>
        </w:trPr>
        <w:tc>
          <w:tcPr>
            <w:tcW w:w="302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6C9D" w:rsidRDefault="00FE6C9D">
            <w:pPr>
              <w:autoSpaceDE w:val="0"/>
              <w:autoSpaceDN w:val="0"/>
              <w:spacing w:before="48" w:after="0" w:line="228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6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6C9D" w:rsidRDefault="00FE6C9D">
            <w:pPr>
              <w:autoSpaceDE w:val="0"/>
              <w:autoSpaceDN w:val="0"/>
              <w:spacing w:before="48" w:after="0" w:line="228" w:lineRule="auto"/>
              <w:ind w:left="4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5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6C9D" w:rsidRDefault="00FE6C9D">
            <w:pPr>
              <w:autoSpaceDE w:val="0"/>
              <w:autoSpaceDN w:val="0"/>
              <w:spacing w:before="48" w:after="0" w:line="228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FE6C9D" w:rsidTr="00FE6C9D">
        <w:trPr>
          <w:trHeight w:hRule="exact" w:val="200"/>
        </w:trPr>
        <w:tc>
          <w:tcPr>
            <w:tcW w:w="302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6C9D" w:rsidRDefault="00FE6C9D">
            <w:pPr>
              <w:autoSpaceDE w:val="0"/>
              <w:autoSpaceDN w:val="0"/>
              <w:spacing w:after="0" w:line="228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6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6C9D" w:rsidRDefault="00FE6C9D">
            <w:pPr>
              <w:autoSpaceDE w:val="0"/>
              <w:autoSpaceDN w:val="0"/>
              <w:spacing w:after="0" w:line="228" w:lineRule="auto"/>
              <w:ind w:left="4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35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6C9D" w:rsidRDefault="00FE6C9D">
            <w:pPr>
              <w:autoSpaceDE w:val="0"/>
              <w:autoSpaceDN w:val="0"/>
              <w:spacing w:after="0" w:line="228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</w:p>
        </w:tc>
      </w:tr>
      <w:tr w:rsidR="00FE6C9D" w:rsidTr="00FE6C9D">
        <w:trPr>
          <w:trHeight w:hRule="exact" w:val="484"/>
        </w:trPr>
        <w:tc>
          <w:tcPr>
            <w:tcW w:w="302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6C9D" w:rsidRDefault="00FE6C9D">
            <w:pPr>
              <w:autoSpaceDE w:val="0"/>
              <w:autoSpaceDN w:val="0"/>
              <w:spacing w:after="0" w:line="228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учителей</w:t>
            </w:r>
          </w:p>
        </w:tc>
        <w:tc>
          <w:tcPr>
            <w:tcW w:w="36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6C9D" w:rsidRDefault="00FE6C9D">
            <w:pPr>
              <w:autoSpaceDE w:val="0"/>
              <w:autoSpaceDN w:val="0"/>
              <w:spacing w:before="198"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Клюева Г.В</w:t>
            </w:r>
          </w:p>
        </w:tc>
        <w:tc>
          <w:tcPr>
            <w:tcW w:w="35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6C9D" w:rsidRDefault="00FE6C9D">
            <w:pPr>
              <w:autoSpaceDE w:val="0"/>
              <w:autoSpaceDN w:val="0"/>
              <w:spacing w:before="198" w:after="0" w:line="228" w:lineRule="auto"/>
              <w:ind w:left="41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______________Кравченко Е.В. </w:t>
            </w:r>
          </w:p>
        </w:tc>
      </w:tr>
    </w:tbl>
    <w:p w:rsidR="00FE6C9D" w:rsidRDefault="00FE6C9D" w:rsidP="00FE6C9D">
      <w:pPr>
        <w:autoSpaceDE w:val="0"/>
        <w:autoSpaceDN w:val="0"/>
        <w:spacing w:after="0" w:line="62" w:lineRule="exact"/>
        <w:rPr>
          <w:lang w:val="ru-RU"/>
        </w:rPr>
      </w:pPr>
    </w:p>
    <w:tbl>
      <w:tblPr>
        <w:tblW w:w="10605" w:type="dxa"/>
        <w:tblLayout w:type="fixed"/>
        <w:tblLook w:val="04A0" w:firstRow="1" w:lastRow="0" w:firstColumn="1" w:lastColumn="0" w:noHBand="0" w:noVBand="1"/>
      </w:tblPr>
      <w:tblGrid>
        <w:gridCol w:w="3401"/>
        <w:gridCol w:w="3804"/>
        <w:gridCol w:w="3400"/>
      </w:tblGrid>
      <w:tr w:rsidR="00FE6C9D" w:rsidTr="00FE6C9D">
        <w:trPr>
          <w:trHeight w:hRule="exact" w:val="374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6C9D" w:rsidRDefault="00FE6C9D">
            <w:pPr>
              <w:autoSpaceDE w:val="0"/>
              <w:autoSpaceDN w:val="0"/>
              <w:spacing w:before="60" w:after="0" w:line="228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Руководитель МО</w:t>
            </w:r>
          </w:p>
        </w:tc>
        <w:tc>
          <w:tcPr>
            <w:tcW w:w="38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6C9D" w:rsidRDefault="00FE6C9D">
            <w:pPr>
              <w:autoSpaceDE w:val="0"/>
              <w:autoSpaceDN w:val="0"/>
              <w:spacing w:before="60" w:after="0" w:line="228" w:lineRule="auto"/>
              <w:ind w:left="3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Протокол №1</w:t>
            </w:r>
          </w:p>
        </w:tc>
        <w:tc>
          <w:tcPr>
            <w:tcW w:w="34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6C9D" w:rsidRDefault="00FE6C9D">
            <w:pPr>
              <w:autoSpaceDE w:val="0"/>
              <w:autoSpaceDN w:val="0"/>
              <w:spacing w:before="60" w:after="0" w:line="228" w:lineRule="auto"/>
              <w:ind w:right="1298"/>
              <w:jc w:val="right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Приказ №57</w:t>
            </w:r>
          </w:p>
        </w:tc>
      </w:tr>
      <w:tr w:rsidR="00FE6C9D" w:rsidTr="00FE6C9D">
        <w:trPr>
          <w:trHeight w:hRule="exact" w:val="380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6C9D" w:rsidRDefault="00FE6C9D">
            <w:pPr>
              <w:autoSpaceDE w:val="0"/>
              <w:autoSpaceDN w:val="0"/>
              <w:spacing w:before="94" w:after="0" w:line="228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______________Чукотова Н.А</w:t>
            </w:r>
          </w:p>
        </w:tc>
        <w:tc>
          <w:tcPr>
            <w:tcW w:w="38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C9D" w:rsidRDefault="00FE6C9D">
            <w:pPr>
              <w:autoSpaceDE w:val="0"/>
              <w:autoSpaceDN w:val="0"/>
              <w:spacing w:before="182" w:after="0" w:line="228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от "29  августа 2022 г.</w:t>
            </w:r>
          </w:p>
          <w:p w:rsidR="00FE6C9D" w:rsidRDefault="00FE6C9D">
            <w:pPr>
              <w:autoSpaceDE w:val="0"/>
              <w:autoSpaceDN w:val="0"/>
              <w:spacing w:before="94" w:after="0" w:line="228" w:lineRule="auto"/>
              <w:ind w:left="376"/>
              <w:rPr>
                <w:lang w:val="ru-RU"/>
              </w:rPr>
            </w:pPr>
          </w:p>
        </w:tc>
        <w:tc>
          <w:tcPr>
            <w:tcW w:w="3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C9D" w:rsidRDefault="00FE6C9D">
            <w:pPr>
              <w:autoSpaceDE w:val="0"/>
              <w:autoSpaceDN w:val="0"/>
              <w:spacing w:before="182" w:after="0" w:line="228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29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августа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2022 г.</w:t>
            </w:r>
          </w:p>
          <w:p w:rsidR="00FE6C9D" w:rsidRDefault="00FE6C9D">
            <w:pPr>
              <w:autoSpaceDE w:val="0"/>
              <w:autoSpaceDN w:val="0"/>
              <w:spacing w:before="94" w:after="0" w:line="228" w:lineRule="auto"/>
              <w:ind w:left="841" w:right="746"/>
              <w:jc w:val="right"/>
              <w:rPr>
                <w:lang w:val="ru-RU"/>
              </w:rPr>
            </w:pPr>
          </w:p>
        </w:tc>
      </w:tr>
    </w:tbl>
    <w:p w:rsidR="00FE6C9D" w:rsidRDefault="00FE6C9D" w:rsidP="00FE6C9D">
      <w:pPr>
        <w:autoSpaceDE w:val="0"/>
        <w:autoSpaceDN w:val="0"/>
        <w:spacing w:before="122" w:after="0" w:line="228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Протокол №1</w:t>
      </w:r>
    </w:p>
    <w:p w:rsidR="00FE6C9D" w:rsidRDefault="00FE6C9D" w:rsidP="00FE6C9D">
      <w:pPr>
        <w:autoSpaceDE w:val="0"/>
        <w:autoSpaceDN w:val="0"/>
        <w:spacing w:before="182" w:after="0" w:line="228" w:lineRule="auto"/>
      </w:pPr>
      <w:r>
        <w:rPr>
          <w:rFonts w:ascii="Times New Roman" w:eastAsia="Times New Roman" w:hAnsi="Times New Roman"/>
          <w:color w:val="000000"/>
          <w:w w:val="102"/>
          <w:sz w:val="20"/>
        </w:rPr>
        <w:t>от "</w:t>
      </w: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29 </w:t>
      </w:r>
      <w:r>
        <w:rPr>
          <w:rFonts w:ascii="Times New Roman" w:eastAsia="Times New Roman" w:hAnsi="Times New Roman"/>
          <w:color w:val="000000"/>
          <w:w w:val="102"/>
          <w:sz w:val="20"/>
        </w:rPr>
        <w:t xml:space="preserve"> </w:t>
      </w: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августа </w:t>
      </w:r>
      <w:r>
        <w:rPr>
          <w:rFonts w:ascii="Times New Roman" w:eastAsia="Times New Roman" w:hAnsi="Times New Roman"/>
          <w:color w:val="000000"/>
          <w:w w:val="102"/>
          <w:sz w:val="20"/>
        </w:rPr>
        <w:t>2022 г.</w:t>
      </w:r>
    </w:p>
    <w:p w:rsidR="00491EE6" w:rsidRDefault="00DB400A">
      <w:pPr>
        <w:autoSpaceDE w:val="0"/>
        <w:autoSpaceDN w:val="0"/>
        <w:spacing w:before="1038" w:after="0" w:line="230" w:lineRule="auto"/>
        <w:ind w:right="3642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:rsidR="00491EE6" w:rsidRDefault="00DB400A">
      <w:pPr>
        <w:autoSpaceDE w:val="0"/>
        <w:autoSpaceDN w:val="0"/>
        <w:spacing w:before="70" w:after="0" w:line="230" w:lineRule="auto"/>
        <w:ind w:right="4414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(ID 1698438)</w:t>
      </w:r>
    </w:p>
    <w:p w:rsidR="00491EE6" w:rsidRDefault="00DB400A">
      <w:pPr>
        <w:autoSpaceDE w:val="0"/>
        <w:autoSpaceDN w:val="0"/>
        <w:spacing w:before="166" w:after="0" w:line="230" w:lineRule="auto"/>
        <w:ind w:right="4014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</w:p>
    <w:p w:rsidR="00491EE6" w:rsidRPr="00FE6C9D" w:rsidRDefault="00DB400A">
      <w:pPr>
        <w:autoSpaceDE w:val="0"/>
        <w:autoSpaceDN w:val="0"/>
        <w:spacing w:before="70" w:after="0" w:line="230" w:lineRule="auto"/>
        <w:ind w:right="3180"/>
        <w:jc w:val="right"/>
        <w:rPr>
          <w:lang w:val="ru-RU"/>
        </w:rPr>
      </w:pP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«Иностранный язык (английский)»</w:t>
      </w:r>
    </w:p>
    <w:p w:rsidR="00491EE6" w:rsidRPr="00FE6C9D" w:rsidRDefault="00DB400A">
      <w:pPr>
        <w:autoSpaceDE w:val="0"/>
        <w:autoSpaceDN w:val="0"/>
        <w:spacing w:before="670" w:after="0" w:line="230" w:lineRule="auto"/>
        <w:ind w:right="2728"/>
        <w:jc w:val="right"/>
        <w:rPr>
          <w:lang w:val="ru-RU"/>
        </w:rPr>
      </w:pP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для 8 класса основного общего образования</w:t>
      </w:r>
    </w:p>
    <w:p w:rsidR="00491EE6" w:rsidRPr="00FE6C9D" w:rsidRDefault="00DB400A">
      <w:pPr>
        <w:autoSpaceDE w:val="0"/>
        <w:autoSpaceDN w:val="0"/>
        <w:spacing w:before="72" w:after="0" w:line="230" w:lineRule="auto"/>
        <w:ind w:right="3612"/>
        <w:jc w:val="right"/>
        <w:rPr>
          <w:lang w:val="ru-RU"/>
        </w:rPr>
      </w:pP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491EE6" w:rsidRPr="00FE6C9D" w:rsidRDefault="00DB400A">
      <w:pPr>
        <w:autoSpaceDE w:val="0"/>
        <w:autoSpaceDN w:val="0"/>
        <w:spacing w:before="2112" w:after="0" w:line="230" w:lineRule="auto"/>
        <w:ind w:right="20"/>
        <w:jc w:val="right"/>
        <w:rPr>
          <w:lang w:val="ru-RU"/>
        </w:rPr>
      </w:pP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r w:rsidR="00FE6C9D">
        <w:rPr>
          <w:rFonts w:ascii="Times New Roman" w:eastAsia="Times New Roman" w:hAnsi="Times New Roman"/>
          <w:color w:val="000000"/>
          <w:sz w:val="24"/>
          <w:lang w:val="ru-RU"/>
        </w:rPr>
        <w:t>Шкрет Марина Александровна</w:t>
      </w:r>
    </w:p>
    <w:p w:rsidR="00491EE6" w:rsidRDefault="00DB400A">
      <w:pPr>
        <w:autoSpaceDE w:val="0"/>
        <w:autoSpaceDN w:val="0"/>
        <w:spacing w:before="70" w:after="0" w:line="230" w:lineRule="auto"/>
        <w:ind w:right="24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учитель иностранных языков</w:t>
      </w:r>
    </w:p>
    <w:p w:rsidR="00491EE6" w:rsidRDefault="00491EE6">
      <w:pPr>
        <w:sectPr w:rsidR="00491EE6">
          <w:pgSz w:w="11900" w:h="16840"/>
          <w:pgMar w:top="298" w:right="878" w:bottom="1436" w:left="738" w:header="720" w:footer="720" w:gutter="0"/>
          <w:cols w:space="720" w:equalWidth="0">
            <w:col w:w="10284" w:space="0"/>
          </w:cols>
          <w:docGrid w:linePitch="360"/>
        </w:sectPr>
      </w:pPr>
    </w:p>
    <w:p w:rsidR="00491EE6" w:rsidRDefault="00491EE6">
      <w:pPr>
        <w:autoSpaceDE w:val="0"/>
        <w:autoSpaceDN w:val="0"/>
        <w:spacing w:after="258" w:line="220" w:lineRule="exact"/>
      </w:pPr>
    </w:p>
    <w:p w:rsidR="00491EE6" w:rsidRDefault="00FE6C9D">
      <w:pPr>
        <w:autoSpaceDE w:val="0"/>
        <w:autoSpaceDN w:val="0"/>
        <w:spacing w:after="0" w:line="230" w:lineRule="auto"/>
        <w:ind w:right="3564"/>
        <w:jc w:val="right"/>
      </w:pPr>
      <w:r>
        <w:rPr>
          <w:rFonts w:ascii="Times New Roman" w:eastAsia="Times New Roman" w:hAnsi="Times New Roman"/>
          <w:color w:val="000000"/>
          <w:sz w:val="24"/>
          <w:lang w:val="ru-RU"/>
        </w:rPr>
        <w:t>Малый Бащелак</w:t>
      </w:r>
      <w:bookmarkStart w:id="0" w:name="_GoBack"/>
      <w:bookmarkEnd w:id="0"/>
      <w:r w:rsidR="00DB400A">
        <w:rPr>
          <w:rFonts w:ascii="Times New Roman" w:eastAsia="Times New Roman" w:hAnsi="Times New Roman"/>
          <w:color w:val="000000"/>
          <w:sz w:val="24"/>
        </w:rPr>
        <w:t xml:space="preserve"> 2022</w:t>
      </w:r>
    </w:p>
    <w:p w:rsidR="00491EE6" w:rsidRDefault="00491EE6">
      <w:pPr>
        <w:sectPr w:rsidR="00491EE6">
          <w:pgSz w:w="11900" w:h="16840"/>
          <w:pgMar w:top="47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491EE6" w:rsidRDefault="00491EE6">
      <w:pPr>
        <w:autoSpaceDE w:val="0"/>
        <w:autoSpaceDN w:val="0"/>
        <w:spacing w:after="78" w:line="220" w:lineRule="exact"/>
      </w:pPr>
    </w:p>
    <w:p w:rsidR="00491EE6" w:rsidRDefault="00DB400A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ПОЯСНИТЕЛЬНАЯ </w:t>
      </w:r>
      <w:r>
        <w:rPr>
          <w:rFonts w:ascii="Times New Roman" w:eastAsia="Times New Roman" w:hAnsi="Times New Roman"/>
          <w:b/>
          <w:color w:val="000000"/>
          <w:sz w:val="24"/>
        </w:rPr>
        <w:t>ЗАПИСКА</w:t>
      </w:r>
    </w:p>
    <w:p w:rsidR="00491EE6" w:rsidRPr="00FE6C9D" w:rsidRDefault="00DB400A">
      <w:pPr>
        <w:autoSpaceDE w:val="0"/>
        <w:autoSpaceDN w:val="0"/>
        <w:spacing w:before="346" w:after="0" w:line="286" w:lineRule="auto"/>
        <w:ind w:right="144" w:firstLine="180"/>
        <w:rPr>
          <w:lang w:val="ru-RU"/>
        </w:rPr>
      </w:pP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английскому языку для обучающихся 8 классов составлена на основе«Требований к результатам освоения основной образовательной программы», представленных в Федеральном государственном образовательном стандарте основного общего обр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азования, с учётом распределённых по классам проверяемых требований к результатам освоения основной </w:t>
      </w:r>
      <w:r w:rsidRPr="00FE6C9D">
        <w:rPr>
          <w:lang w:val="ru-RU"/>
        </w:rPr>
        <w:br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образовательной программы основного общего образования и элементов содержания, </w:t>
      </w:r>
      <w:r w:rsidRPr="00FE6C9D">
        <w:rPr>
          <w:lang w:val="ru-RU"/>
        </w:rPr>
        <w:br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представленных в Универсальном кодификаторе по иностранному (английскому) я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зыку,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 г.).</w:t>
      </w:r>
    </w:p>
    <w:p w:rsidR="00491EE6" w:rsidRPr="00FE6C9D" w:rsidRDefault="00DB400A">
      <w:pPr>
        <w:autoSpaceDE w:val="0"/>
        <w:autoSpaceDN w:val="0"/>
        <w:spacing w:before="264" w:after="0" w:line="262" w:lineRule="auto"/>
        <w:rPr>
          <w:lang w:val="ru-RU"/>
        </w:rPr>
      </w:pPr>
      <w:r w:rsidRPr="00FE6C9D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</w:t>
      </w:r>
      <w:r w:rsidRPr="00FE6C9D">
        <w:rPr>
          <w:rFonts w:ascii="Times New Roman" w:eastAsia="Times New Roman" w:hAnsi="Times New Roman"/>
          <w:b/>
          <w:color w:val="000000"/>
          <w:sz w:val="24"/>
          <w:lang w:val="ru-RU"/>
        </w:rPr>
        <w:t>РЕДМЕТА «ИНОСТРАННЫЙ (АНГЛИЙСКИЙ) ЯЗЫК »</w:t>
      </w:r>
    </w:p>
    <w:p w:rsidR="00491EE6" w:rsidRPr="00FE6C9D" w:rsidRDefault="00DB400A">
      <w:pPr>
        <w:autoSpaceDE w:val="0"/>
        <w:autoSpaceDN w:val="0"/>
        <w:spacing w:before="166" w:after="0" w:line="286" w:lineRule="auto"/>
        <w:ind w:right="288" w:firstLine="180"/>
        <w:rPr>
          <w:lang w:val="ru-RU"/>
        </w:rPr>
      </w:pP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Предмету «Иностранный (английский) язык» принадлежит важное место в системе общего образования и воспитания современного школьника в условиях поликультурного и многоязычного мира. Изучение иностранного языка направл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</w:t>
      </w:r>
      <w:r w:rsidRPr="00FE6C9D">
        <w:rPr>
          <w:lang w:val="ru-RU"/>
        </w:rPr>
        <w:br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идентичности, расширению кругозора, воспитанию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чувств и эмоций. Наряду с этим иностранный язык выступает инструментом овладения другими предметными областями в сфере гуманитарных, математических, естественно-научных и других наук и становится важной составляющей базы для общего и специального образова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ния.</w:t>
      </w:r>
    </w:p>
    <w:p w:rsidR="00491EE6" w:rsidRPr="00FE6C9D" w:rsidRDefault="00DB400A">
      <w:pPr>
        <w:autoSpaceDE w:val="0"/>
        <w:autoSpaceDN w:val="0"/>
        <w:spacing w:before="190" w:after="0" w:line="281" w:lineRule="auto"/>
        <w:ind w:firstLine="180"/>
        <w:rPr>
          <w:lang w:val="ru-RU"/>
        </w:rPr>
      </w:pP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В последние десятилетия наблюдается трансформация взглядов на владение иностранным языком, усиление общественных запросов на квалифицированных и мобильных людей, способных быстро адаптироваться к изменяющимся потребностям общества, овладевать новыми к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омпетенциями. Владение иностранным языком обеспечивает быстрый доступ к передовым международным научным и технологическим достижениям и расширяет возможности образования и самообразования.</w:t>
      </w:r>
    </w:p>
    <w:p w:rsidR="00491EE6" w:rsidRPr="00FE6C9D" w:rsidRDefault="00DB400A">
      <w:pPr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Владение иностранным языком сейчас рассматривается как часть профес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сии, поэтому он является универсальным предметом, которым стремятся овладеть современные школьники независимо от выбранных ими профильных предметов (математика, история, химия, физика и др.). Таким образом, владение иностранным языком становится одним из в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ажнейших средств социализации и успешной профессиональной деятельности выпускника школы.</w:t>
      </w:r>
    </w:p>
    <w:p w:rsidR="00491EE6" w:rsidRPr="00FE6C9D" w:rsidRDefault="00DB400A">
      <w:pPr>
        <w:autoSpaceDE w:val="0"/>
        <w:autoSpaceDN w:val="0"/>
        <w:spacing w:before="192" w:after="0" w:line="281" w:lineRule="auto"/>
        <w:ind w:right="288" w:firstLine="180"/>
        <w:rPr>
          <w:lang w:val="ru-RU"/>
        </w:rPr>
      </w:pP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Возрастает значимость владения разными иностранными языками как в качестве первого, так и в качество второго. Расширение номенклатуры изучаемых языков соответствует ст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более эффективное общение, </w:t>
      </w:r>
      <w:r w:rsidRPr="00FE6C9D">
        <w:rPr>
          <w:lang w:val="ru-RU"/>
        </w:rPr>
        <w:br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учитывающее особенности культуры партнёра, что позволяет успешнее решать возникающие проблемы и избегать конфликтов.</w:t>
      </w:r>
    </w:p>
    <w:p w:rsidR="00491EE6" w:rsidRPr="00FE6C9D" w:rsidRDefault="00DB400A">
      <w:pPr>
        <w:tabs>
          <w:tab w:val="left" w:pos="180"/>
        </w:tabs>
        <w:autoSpaceDE w:val="0"/>
        <w:autoSpaceDN w:val="0"/>
        <w:spacing w:before="190" w:after="0" w:line="262" w:lineRule="auto"/>
        <w:ind w:right="1728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Естественно, возрастание значимости владения иностранными языками приводит к переосмыслению целей и содержания обучения предмету.</w:t>
      </w:r>
    </w:p>
    <w:p w:rsidR="00491EE6" w:rsidRPr="00FE6C9D" w:rsidRDefault="00DB400A">
      <w:pPr>
        <w:autoSpaceDE w:val="0"/>
        <w:autoSpaceDN w:val="0"/>
        <w:spacing w:before="262" w:after="0" w:line="230" w:lineRule="auto"/>
        <w:rPr>
          <w:lang w:val="ru-RU"/>
        </w:rPr>
      </w:pPr>
      <w:r w:rsidRPr="00FE6C9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ЦЕЛИ </w:t>
      </w:r>
      <w:r w:rsidRPr="00FE6C9D">
        <w:rPr>
          <w:rFonts w:ascii="Times New Roman" w:eastAsia="Times New Roman" w:hAnsi="Times New Roman"/>
          <w:b/>
          <w:color w:val="000000"/>
          <w:sz w:val="24"/>
          <w:lang w:val="ru-RU"/>
        </w:rPr>
        <w:t>ИЗУЧЕНИЯ УЧЕБНОГО ПРЕДМЕТА «ИНОСТРАННЫЙ (АНГЛИЙСКИЙ) ЯЗЫК»</w:t>
      </w:r>
    </w:p>
    <w:p w:rsidR="00491EE6" w:rsidRPr="00FE6C9D" w:rsidRDefault="00DB400A">
      <w:pPr>
        <w:autoSpaceDE w:val="0"/>
        <w:autoSpaceDN w:val="0"/>
        <w:spacing w:before="166" w:after="0" w:line="271" w:lineRule="auto"/>
        <w:ind w:right="144" w:firstLine="180"/>
        <w:rPr>
          <w:lang w:val="ru-RU"/>
        </w:rPr>
      </w:pP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В свете сказанного выше цели иноязычного образования становятся более сложными по структуре, формулируются на </w:t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ценностном, когнитивном и прагматическом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уровнях и, соответственно, воплощаются в лично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стных, метапредметных/общеучебных/универсальных и предметных</w:t>
      </w:r>
    </w:p>
    <w:p w:rsidR="00491EE6" w:rsidRPr="00FE6C9D" w:rsidRDefault="00491EE6">
      <w:pPr>
        <w:rPr>
          <w:lang w:val="ru-RU"/>
        </w:rPr>
        <w:sectPr w:rsidR="00491EE6" w:rsidRPr="00FE6C9D">
          <w:pgSz w:w="11900" w:h="16840"/>
          <w:pgMar w:top="298" w:right="650" w:bottom="3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91EE6" w:rsidRPr="00FE6C9D" w:rsidRDefault="00491EE6">
      <w:pPr>
        <w:autoSpaceDE w:val="0"/>
        <w:autoSpaceDN w:val="0"/>
        <w:spacing w:after="66" w:line="220" w:lineRule="exact"/>
        <w:rPr>
          <w:lang w:val="ru-RU"/>
        </w:rPr>
      </w:pPr>
    </w:p>
    <w:p w:rsidR="00491EE6" w:rsidRPr="00FE6C9D" w:rsidRDefault="00DB400A">
      <w:pPr>
        <w:autoSpaceDE w:val="0"/>
        <w:autoSpaceDN w:val="0"/>
        <w:spacing w:after="0" w:line="281" w:lineRule="auto"/>
        <w:ind w:right="432"/>
        <w:rPr>
          <w:lang w:val="ru-RU"/>
        </w:rPr>
      </w:pP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результатах обучения. А иностранные языки признаются средством общения и ценным ресурсом личности для самореализации и социальной адаптации; инструментом развити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я умений поиска, обработки и использования информации в познавательных целях, одним из средств воспитания качеств гражданина, патриота; развития национального самосознания, стремления к </w:t>
      </w:r>
      <w:r w:rsidRPr="00FE6C9D">
        <w:rPr>
          <w:lang w:val="ru-RU"/>
        </w:rPr>
        <w:br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взаимопониманию между людьми разных стран.</w:t>
      </w:r>
    </w:p>
    <w:p w:rsidR="00491EE6" w:rsidRPr="00FE6C9D" w:rsidRDefault="00DB400A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На прагматическом уровне </w:t>
      </w:r>
      <w:r w:rsidRPr="00FE6C9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целью иноязычного образования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речевая компетенция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— развитие коммуникативных умени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й в четырёх основных видах речевой деятельности (говорении, аудировании, чтении, письме);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языковая компетенция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— овладение новыми языковыми средствами (фонетическими, </w:t>
      </w:r>
      <w:r w:rsidRPr="00FE6C9D">
        <w:rPr>
          <w:lang w:val="ru-RU"/>
        </w:rPr>
        <w:br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орфографическими, лексическими, грамматическими) в соответствии 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отобранными темам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и общения; освоение знаний о языковых явлениях изучаемого языка, разных способах выражения мысли в родном и иностранном языках;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социокультурная/межкультурная компетенция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— приобщение к культуре, традициям реалиям стран/страны изучаемого языка в рамках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компенсаторная компетенция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— р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азвитие умений выходить из положения в условиях дефицита языковых средств при получении и передаче информации.</w:t>
      </w:r>
    </w:p>
    <w:p w:rsidR="00491EE6" w:rsidRPr="00FE6C9D" w:rsidRDefault="00DB400A">
      <w:pPr>
        <w:autoSpaceDE w:val="0"/>
        <w:autoSpaceDN w:val="0"/>
        <w:spacing w:before="190" w:after="0"/>
        <w:ind w:right="720" w:firstLine="180"/>
        <w:rPr>
          <w:lang w:val="ru-RU"/>
        </w:rPr>
      </w:pP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Наряду с иноязычной коммуникативной компетенцией средствами иностранного языка формируются </w:t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>ключевые универсальные учебные компетенции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, включающие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</w:p>
    <w:p w:rsidR="00491EE6" w:rsidRPr="00FE6C9D" w:rsidRDefault="00DB400A">
      <w:pPr>
        <w:autoSpaceDE w:val="0"/>
        <w:autoSpaceDN w:val="0"/>
        <w:spacing w:before="190" w:after="0" w:line="283" w:lineRule="auto"/>
        <w:ind w:right="288" w:firstLine="180"/>
        <w:rPr>
          <w:lang w:val="ru-RU"/>
        </w:rPr>
      </w:pP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личностно ориентированной парадигмой образования основными подходами к о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бучению </w:t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иностранным языкам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цели, добиться достижения планируемых результ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атов в рамках содержания, отобранного для основной школы, использования новых педагогических технологий (дифференциация, индивидуализация, проектная деятельность и др.) и использования современных средств обучения.</w:t>
      </w:r>
    </w:p>
    <w:p w:rsidR="00491EE6" w:rsidRPr="00FE6C9D" w:rsidRDefault="00DB400A">
      <w:pPr>
        <w:autoSpaceDE w:val="0"/>
        <w:autoSpaceDN w:val="0"/>
        <w:spacing w:before="264" w:after="0" w:line="262" w:lineRule="auto"/>
        <w:ind w:right="4176"/>
        <w:rPr>
          <w:lang w:val="ru-RU"/>
        </w:rPr>
      </w:pPr>
      <w:r w:rsidRPr="00FE6C9D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В УЧЕБНОМ ПЛАНЕ«И</w:t>
      </w:r>
      <w:r w:rsidRPr="00FE6C9D">
        <w:rPr>
          <w:rFonts w:ascii="Times New Roman" w:eastAsia="Times New Roman" w:hAnsi="Times New Roman"/>
          <w:b/>
          <w:color w:val="000000"/>
          <w:sz w:val="24"/>
          <w:lang w:val="ru-RU"/>
        </w:rPr>
        <w:t>НОСТРАННЫЙ (АНГЛИЙСКИЙ) ЯЗЫК»</w:t>
      </w:r>
    </w:p>
    <w:p w:rsidR="00491EE6" w:rsidRPr="00FE6C9D" w:rsidRDefault="00DB400A">
      <w:pPr>
        <w:autoSpaceDE w:val="0"/>
        <w:autoSpaceDN w:val="0"/>
        <w:spacing w:before="166" w:after="0" w:line="271" w:lineRule="auto"/>
        <w:ind w:right="144" w:firstLine="180"/>
        <w:rPr>
          <w:lang w:val="ru-RU"/>
        </w:rPr>
      </w:pP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Обязательный учебный предмет «Иностранный язык» входит в предметную область «Иностранные языки» и изучается обязательно со 2-го по 11-ый класс. На изучение иностранного языка в 8 классе отведено 102 учебных часа, по 3 часа в н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еделю.</w:t>
      </w:r>
    </w:p>
    <w:p w:rsidR="00491EE6" w:rsidRPr="00FE6C9D" w:rsidRDefault="00491EE6">
      <w:pPr>
        <w:rPr>
          <w:lang w:val="ru-RU"/>
        </w:rPr>
        <w:sectPr w:rsidR="00491EE6" w:rsidRPr="00FE6C9D">
          <w:pgSz w:w="11900" w:h="16840"/>
          <w:pgMar w:top="286" w:right="660" w:bottom="1440" w:left="666" w:header="720" w:footer="720" w:gutter="0"/>
          <w:cols w:space="720" w:equalWidth="0">
            <w:col w:w="10574" w:space="0"/>
          </w:cols>
          <w:docGrid w:linePitch="360"/>
        </w:sectPr>
      </w:pPr>
    </w:p>
    <w:p w:rsidR="00491EE6" w:rsidRPr="00FE6C9D" w:rsidRDefault="00491EE6">
      <w:pPr>
        <w:autoSpaceDE w:val="0"/>
        <w:autoSpaceDN w:val="0"/>
        <w:spacing w:after="78" w:line="220" w:lineRule="exact"/>
        <w:rPr>
          <w:lang w:val="ru-RU"/>
        </w:rPr>
      </w:pPr>
    </w:p>
    <w:p w:rsidR="00491EE6" w:rsidRPr="00FE6C9D" w:rsidRDefault="00DB400A">
      <w:pPr>
        <w:autoSpaceDE w:val="0"/>
        <w:autoSpaceDN w:val="0"/>
        <w:spacing w:after="0" w:line="230" w:lineRule="auto"/>
        <w:rPr>
          <w:lang w:val="ru-RU"/>
        </w:rPr>
      </w:pPr>
      <w:r w:rsidRPr="00FE6C9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491EE6" w:rsidRPr="00FE6C9D" w:rsidRDefault="00DB400A">
      <w:pPr>
        <w:tabs>
          <w:tab w:val="left" w:pos="180"/>
        </w:tabs>
        <w:autoSpaceDE w:val="0"/>
        <w:autoSpaceDN w:val="0"/>
        <w:spacing w:before="346" w:after="0" w:line="271" w:lineRule="auto"/>
        <w:ind w:right="1152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УМЕНИЯ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речи.</w:t>
      </w:r>
    </w:p>
    <w:p w:rsidR="00491EE6" w:rsidRPr="00FE6C9D" w:rsidRDefault="00DB40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Взаимоотношения в семье и с друзьями.</w:t>
      </w:r>
    </w:p>
    <w:p w:rsidR="00491EE6" w:rsidRPr="00FE6C9D" w:rsidRDefault="00DB40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Внешность и характер человека/литературного персонажа.</w:t>
      </w:r>
    </w:p>
    <w:p w:rsidR="00491EE6" w:rsidRPr="00FE6C9D" w:rsidRDefault="00DB40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Досуг и увлечения/хобби современного подростка (чтение, кино, театр, музей, спорт, музыка).</w:t>
      </w:r>
    </w:p>
    <w:p w:rsidR="00491EE6" w:rsidRPr="00FE6C9D" w:rsidRDefault="00DB400A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Здоровый образ жизни: режим труда и отдыха, фитнес, сбалансиров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анное питание. Посещение врача.</w:t>
      </w:r>
    </w:p>
    <w:p w:rsidR="00491EE6" w:rsidRPr="00FE6C9D" w:rsidRDefault="00DB400A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Покупки: одежда, обувь и продукты питания. Карманные деньги.</w:t>
      </w:r>
    </w:p>
    <w:p w:rsidR="00491EE6" w:rsidRPr="00FE6C9D" w:rsidRDefault="00DB400A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Школа, школьная жизнь, школьная форма, изучаемые предметы и отношение к ним. Посещение школьной библиотеки/ресурсного центра. Переписка с зарубежными сверстниками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491EE6" w:rsidRPr="00FE6C9D" w:rsidRDefault="00DB40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Виды отдыха в различное время года. Путешествия по России и зарубежным странам.</w:t>
      </w:r>
    </w:p>
    <w:p w:rsidR="00491EE6" w:rsidRPr="00FE6C9D" w:rsidRDefault="00DB40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Природа: флора и фауна. Проблемы экологии. Климат, погода. Стихийные бедствия.</w:t>
      </w:r>
    </w:p>
    <w:p w:rsidR="00491EE6" w:rsidRPr="00FE6C9D" w:rsidRDefault="00DB40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Условия  проживания   в   городской/сельской   местности. Транспорт.</w:t>
      </w:r>
    </w:p>
    <w:p w:rsidR="00491EE6" w:rsidRPr="00FE6C9D" w:rsidRDefault="00DB40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Средства массовой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информации (телевидение, радио, пресса, Интернет).</w:t>
      </w:r>
    </w:p>
    <w:p w:rsidR="00491EE6" w:rsidRPr="00FE6C9D" w:rsidRDefault="00DB400A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Родная страна и страна/страны изучаемого языка. Их географическое положение, столицы; население; официальные языки; достопримечательности, культурные особенности (национальные праздники, традиции, обычаи).</w:t>
      </w:r>
    </w:p>
    <w:p w:rsidR="00491EE6" w:rsidRPr="00FE6C9D" w:rsidRDefault="00DB400A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Выдающиеся люди родной страны и страны/стран изучаемого языка: учёные, писатели, поэты, художники, музыканты, спортсмены.</w:t>
      </w:r>
    </w:p>
    <w:p w:rsidR="00491EE6" w:rsidRPr="00FE6C9D" w:rsidRDefault="00DB400A">
      <w:pPr>
        <w:tabs>
          <w:tab w:val="left" w:pos="180"/>
        </w:tabs>
        <w:autoSpaceDE w:val="0"/>
        <w:autoSpaceDN w:val="0"/>
        <w:spacing w:before="190" w:after="0" w:line="288" w:lineRule="auto"/>
        <w:ind w:right="288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Говорение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 коммуникативных  умений  </w:t>
      </w:r>
      <w:r w:rsidRPr="00FE6C9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диалогической  речи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, а именно умений вести разные виды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диалогов (диалог этикетного характера, диалог — побуждение к действию, диалог — расспрос; комбинированный диалог, включающий различные виды диалогов):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диалог этикетного характера: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начинать, поддерживать и заканчивать  разговор,  вежливо переспрашивать; 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поздравлять с праздником, выражать пожелания и вежливо реагировать на поздравление; выражать благодарность; вежливо соглашаться на предложение/отказываться от предложения собеседника;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диалог — побуждение к действию: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обращаться с просьбой, вежливо соглаша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>диалог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расспрос: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сообщать фактическую информацию, отвечая на вопрос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наоборот.</w:t>
      </w:r>
    </w:p>
    <w:p w:rsidR="00491EE6" w:rsidRPr="00FE6C9D" w:rsidRDefault="00DB400A">
      <w:pPr>
        <w:autoSpaceDE w:val="0"/>
        <w:autoSpaceDN w:val="0"/>
        <w:spacing w:before="70" w:after="0"/>
        <w:ind w:right="576" w:firstLine="180"/>
        <w:rPr>
          <w:lang w:val="ru-RU"/>
        </w:rPr>
      </w:pP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Названные умения диалогической речи развиваются в стандартных ситуациях неоф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ициального общения в рамках тематического содержания речи с использованием ключевых слов, речевых ситуаций и/или иллюстраций, фотографий с соблюдением нормы речевого этикета, принятых в стране/странах изучаемого языка.</w:t>
      </w:r>
    </w:p>
    <w:p w:rsidR="00491EE6" w:rsidRPr="00FE6C9D" w:rsidRDefault="00DB40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Объём диалога — до 7 реплик со сторон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ы каждого собеседника.</w:t>
      </w:r>
    </w:p>
    <w:p w:rsidR="00491EE6" w:rsidRPr="00FE6C9D" w:rsidRDefault="00DB400A"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коммуникативных умений </w:t>
      </w:r>
      <w:r w:rsidRPr="00FE6C9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монологической речи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создание  устных   связных   монологических   высказываний с использованием основных коммуникативных типов речи: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—  описание (предмета, местности, внешности и одежды человека),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в том числе характеристика (черты характера реального человека или литературного персонажа);</w:t>
      </w:r>
    </w:p>
    <w:p w:rsidR="00491EE6" w:rsidRPr="00FE6C9D" w:rsidRDefault="00491EE6">
      <w:pPr>
        <w:rPr>
          <w:lang w:val="ru-RU"/>
        </w:rPr>
        <w:sectPr w:rsidR="00491EE6" w:rsidRPr="00FE6C9D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91EE6" w:rsidRPr="00FE6C9D" w:rsidRDefault="00491EE6">
      <w:pPr>
        <w:autoSpaceDE w:val="0"/>
        <w:autoSpaceDN w:val="0"/>
        <w:spacing w:after="78" w:line="220" w:lineRule="exact"/>
        <w:rPr>
          <w:lang w:val="ru-RU"/>
        </w:rPr>
      </w:pPr>
    </w:p>
    <w:p w:rsidR="00491EE6" w:rsidRPr="00FE6C9D" w:rsidRDefault="00DB400A">
      <w:pPr>
        <w:autoSpaceDE w:val="0"/>
        <w:autoSpaceDN w:val="0"/>
        <w:spacing w:after="0" w:line="281" w:lineRule="auto"/>
        <w:ind w:left="180" w:right="576"/>
        <w:rPr>
          <w:lang w:val="ru-RU"/>
        </w:rPr>
      </w:pP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—   повествование/сообщение; </w:t>
      </w:r>
      <w:r w:rsidRPr="00FE6C9D">
        <w:rPr>
          <w:lang w:val="ru-RU"/>
        </w:rPr>
        <w:br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выражение и аргументирование своего мнения по отношению к услышанному/прочитанному; изло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жение (пересказ) основного содержания прочитанного/ прослушанного текста; </w:t>
      </w:r>
      <w:r w:rsidRPr="00FE6C9D">
        <w:rPr>
          <w:lang w:val="ru-RU"/>
        </w:rPr>
        <w:br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составление рассказа по картинкам; </w:t>
      </w:r>
      <w:r w:rsidRPr="00FE6C9D">
        <w:rPr>
          <w:lang w:val="ru-RU"/>
        </w:rPr>
        <w:br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изложение результатов выполненной проектной работы.</w:t>
      </w:r>
    </w:p>
    <w:p w:rsidR="00491EE6" w:rsidRPr="00FE6C9D" w:rsidRDefault="00DB400A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Данные умения монологической речи развиваются в стандартных ситуациях неофициального общения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в рамках тематического содержания речи с опорой на вопросы, ключевые слова, план и/или иллюстрации, фотографии, таблицы.</w:t>
      </w:r>
    </w:p>
    <w:p w:rsidR="00491EE6" w:rsidRPr="00FE6C9D" w:rsidRDefault="00DB40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Объём монологического высказывания — 9-10 фраз.</w:t>
      </w:r>
    </w:p>
    <w:p w:rsidR="00491EE6" w:rsidRPr="00FE6C9D" w:rsidRDefault="00DB400A">
      <w:pPr>
        <w:tabs>
          <w:tab w:val="left" w:pos="180"/>
        </w:tabs>
        <w:autoSpaceDE w:val="0"/>
        <w:autoSpaceDN w:val="0"/>
        <w:spacing w:before="192" w:after="0"/>
        <w:ind w:right="288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Аудирование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При непосредственном общении: понимание на слух речи учителя и одноклассников и </w:t>
      </w:r>
      <w:r w:rsidRPr="00FE6C9D">
        <w:rPr>
          <w:lang w:val="ru-RU"/>
        </w:rPr>
        <w:br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вербальная/невербальная реакция на услышанное; использование переспрос или просьбу повторить для уточнения отдельных деталей.</w:t>
      </w:r>
    </w:p>
    <w:p w:rsidR="00491EE6" w:rsidRPr="00FE6C9D" w:rsidRDefault="00DB400A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При опосредованном общении: дальнейшее развитие в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анием нужной/интересующей/запрашиваемой информации.</w:t>
      </w:r>
    </w:p>
    <w:p w:rsidR="00491EE6" w:rsidRPr="00FE6C9D" w:rsidRDefault="00DB400A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й, прогнозировать содержание текста по началу сообщения; игнорировать незнакомые слова, не существенные для понимания основного содержания.</w:t>
      </w:r>
    </w:p>
    <w:p w:rsidR="00491EE6" w:rsidRPr="00FE6C9D" w:rsidRDefault="00DB400A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Аудирование с пониманием нужной/интересующей/запрашиваемой информации предполагает умение выделять нужную/интересующ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ую/запрашиваемую информацию, представленную в эксплицитной (явной) форме, в воспринимаемом на слух тексте.</w:t>
      </w:r>
    </w:p>
    <w:p w:rsidR="00491EE6" w:rsidRPr="00FE6C9D" w:rsidRDefault="00DB400A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491EE6" w:rsidRPr="00FE6C9D" w:rsidRDefault="00DB40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Время звучания текста/текстов для аудирования — до 2 минут.</w:t>
      </w:r>
    </w:p>
    <w:p w:rsidR="00491EE6" w:rsidRPr="00FE6C9D" w:rsidRDefault="00DB400A">
      <w:pPr>
        <w:tabs>
          <w:tab w:val="left" w:pos="180"/>
        </w:tabs>
        <w:autoSpaceDE w:val="0"/>
        <w:autoSpaceDN w:val="0"/>
        <w:spacing w:before="190" w:after="0" w:line="283" w:lineRule="auto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Смысловое чтение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умения читать про себя и понимать несложные аутентичные тексты разных жанров и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; с полным </w:t>
      </w:r>
      <w:r w:rsidRPr="00FE6C9D">
        <w:rPr>
          <w:lang w:val="ru-RU"/>
        </w:rPr>
        <w:br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пониманием содержания.</w:t>
      </w:r>
    </w:p>
    <w:p w:rsidR="00491EE6" w:rsidRPr="00FE6C9D" w:rsidRDefault="00DB400A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</w:t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 пониманием основного содержания текста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предполагает умения: определять </w:t>
      </w:r>
      <w:r w:rsidRPr="00FE6C9D">
        <w:rPr>
          <w:lang w:val="ru-RU"/>
        </w:rPr>
        <w:br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тему/основную мысль, выделять главные факты/события (опуская второстепенные); прогнозировать содержание текста по заголовку/началу текста; о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пределять логическую последовательность главных фактов, событий; игнорировать незнакомые слова, несущественные для понимания основного содержания; понимать интернациональные слова.</w:t>
      </w:r>
    </w:p>
    <w:p w:rsidR="00491EE6" w:rsidRPr="00FE6C9D" w:rsidRDefault="00DB400A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</w:t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 пониманием нужной/интересующей/запрашиваемой информации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предполага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ет умение находить прочитанном тексте и понимать запрашиваемую информацию, представленную в эксплицитной (явной) форме; оценивать найденную информацию с точки зрения её значимости для решения коммуникативной задачи.</w:t>
      </w:r>
    </w:p>
    <w:p w:rsidR="00491EE6" w:rsidRPr="00FE6C9D" w:rsidRDefault="00DB400A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Чтение несплошных текстов (таблиц, диаг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рамм, схем) и понимание представленной в них информации.</w:t>
      </w:r>
    </w:p>
    <w:p w:rsidR="00491EE6" w:rsidRPr="00FE6C9D" w:rsidRDefault="00DB40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</w:t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 полным пониманием содержания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несложных аутентичных текстов, содержащих отдельные</w:t>
      </w:r>
    </w:p>
    <w:p w:rsidR="00491EE6" w:rsidRPr="00FE6C9D" w:rsidRDefault="00491EE6">
      <w:pPr>
        <w:rPr>
          <w:lang w:val="ru-RU"/>
        </w:rPr>
        <w:sectPr w:rsidR="00491EE6" w:rsidRPr="00FE6C9D">
          <w:pgSz w:w="11900" w:h="16840"/>
          <w:pgMar w:top="298" w:right="666" w:bottom="308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491EE6" w:rsidRPr="00FE6C9D" w:rsidRDefault="00491EE6">
      <w:pPr>
        <w:autoSpaceDE w:val="0"/>
        <w:autoSpaceDN w:val="0"/>
        <w:spacing w:after="78" w:line="220" w:lineRule="exact"/>
        <w:rPr>
          <w:lang w:val="ru-RU"/>
        </w:rPr>
      </w:pPr>
    </w:p>
    <w:p w:rsidR="00491EE6" w:rsidRPr="00FE6C9D" w:rsidRDefault="00DB400A">
      <w:pPr>
        <w:autoSpaceDE w:val="0"/>
        <w:autoSpaceDN w:val="0"/>
        <w:spacing w:after="0" w:line="281" w:lineRule="auto"/>
        <w:ind w:right="288"/>
        <w:rPr>
          <w:lang w:val="ru-RU"/>
        </w:rPr>
      </w:pP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вливать причинно-следственную взаимосвязь изложенных в тексте фактов и событий, восстанавливать текст из разрозненных абзацев.</w:t>
      </w:r>
    </w:p>
    <w:p w:rsidR="00491EE6" w:rsidRPr="00FE6C9D" w:rsidRDefault="00DB400A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Тексты для чтения: интервью, диалог (беседа), рассказ, отрывок из художественного произведения, отрывок из статьи научно-популяр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ного характера, сообщение информационного характера, объявление, кулинарный рецепт, меню, электронное сообщение личного характера, стихотворение. </w:t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Объём текста/текстов для чтения — 350-500 слов.</w:t>
      </w:r>
    </w:p>
    <w:p w:rsidR="00491EE6" w:rsidRPr="00FE6C9D" w:rsidRDefault="00DB400A">
      <w:pPr>
        <w:tabs>
          <w:tab w:val="left" w:pos="180"/>
        </w:tabs>
        <w:autoSpaceDE w:val="0"/>
        <w:autoSpaceDN w:val="0"/>
        <w:spacing w:before="192" w:after="0" w:line="286" w:lineRule="auto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Письменная речь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умений письменной речи: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составл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ение плана/тезисов устного или письменного сообщения;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заполнение анкет и формуляров: сообщение о себе основных сведений в соответствии с нормами, принятыми в стране/странах изучаемого языка;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написание электронного сообщения личного характера: сообщать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краткие сведения о себе, излагать различные события, делиться впечатлениями, выражать благодарность/извинения/ просьбу, запрашивать интересующую информацию; оформлять обращение, завершающую фразу и подпись в соответствии с нормами неофициального общения, п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ринятыми в стране/ странах изучаемого языка.</w:t>
      </w:r>
    </w:p>
    <w:p w:rsidR="00491EE6" w:rsidRPr="00FE6C9D" w:rsidRDefault="00DB400A">
      <w:pPr>
        <w:tabs>
          <w:tab w:val="left" w:pos="180"/>
        </w:tabs>
        <w:autoSpaceDE w:val="0"/>
        <w:autoSpaceDN w:val="0"/>
        <w:spacing w:before="70" w:after="0" w:line="271" w:lineRule="auto"/>
        <w:ind w:right="864"/>
        <w:rPr>
          <w:lang w:val="ru-RU"/>
        </w:rPr>
      </w:pP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Объём письма — до 110 слов;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создание небольшого письменного высказывания с опорой на образец, план, таблицу и/или прочитанный/прослушанный текст. Объём письменного высказывания — до 110 слов.</w:t>
      </w:r>
    </w:p>
    <w:p w:rsidR="00491EE6" w:rsidRPr="00FE6C9D" w:rsidRDefault="00DB400A"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ЯЗЫКОВЫЕ ЗНАНИЯ </w:t>
      </w:r>
      <w:r w:rsidRPr="00FE6C9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 УМЕНИЯ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Фонетическая сторона речи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Различение на слух и адекватное,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тсутствия фразового ударения на служебных словах; чтение новых слов согласно основным правилам чтения.</w:t>
      </w:r>
    </w:p>
    <w:p w:rsidR="00491EE6" w:rsidRPr="00FE6C9D" w:rsidRDefault="00DB400A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трирующее понимание текста.</w:t>
      </w:r>
    </w:p>
    <w:p w:rsidR="00491EE6" w:rsidRPr="00FE6C9D" w:rsidRDefault="00DB400A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491EE6" w:rsidRPr="00FE6C9D" w:rsidRDefault="00DB400A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Объём текста для чтения вслух — до 110 слов.</w:t>
      </w:r>
    </w:p>
    <w:p w:rsidR="00491EE6" w:rsidRPr="00FE6C9D" w:rsidRDefault="00DB400A">
      <w:pPr>
        <w:autoSpaceDE w:val="0"/>
        <w:autoSpaceDN w:val="0"/>
        <w:spacing w:before="192" w:after="0" w:line="262" w:lineRule="auto"/>
        <w:ind w:left="180" w:right="6192"/>
        <w:rPr>
          <w:lang w:val="ru-RU"/>
        </w:rPr>
      </w:pPr>
      <w:r w:rsidRPr="00FE6C9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Графика, орфография и пунктуация </w:t>
      </w:r>
      <w:r w:rsidRPr="00FE6C9D">
        <w:rPr>
          <w:lang w:val="ru-RU"/>
        </w:rPr>
        <w:br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Правильное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написание изученных слов.</w:t>
      </w:r>
    </w:p>
    <w:p w:rsidR="00491EE6" w:rsidRPr="00FE6C9D" w:rsidRDefault="00DB400A">
      <w:pPr>
        <w:autoSpaceDE w:val="0"/>
        <w:autoSpaceDN w:val="0"/>
        <w:spacing w:before="70" w:after="0"/>
        <w:ind w:firstLine="180"/>
        <w:rPr>
          <w:lang w:val="ru-RU"/>
        </w:rPr>
      </w:pP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при вводных словах, обозначающих порядок мыслей и их связь (например, в англий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ском языке: </w:t>
      </w:r>
      <w:r>
        <w:rPr>
          <w:rFonts w:ascii="Times New Roman" w:eastAsia="Times New Roman" w:hAnsi="Times New Roman"/>
          <w:color w:val="000000"/>
          <w:sz w:val="24"/>
        </w:rPr>
        <w:t>firstly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first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of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all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secondly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finally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>
        <w:rPr>
          <w:rFonts w:ascii="Times New Roman" w:eastAsia="Times New Roman" w:hAnsi="Times New Roman"/>
          <w:color w:val="000000"/>
          <w:sz w:val="24"/>
        </w:rPr>
        <w:t>on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the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one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hand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on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the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other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hand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); апострофа.</w:t>
      </w:r>
    </w:p>
    <w:p w:rsidR="00491EE6" w:rsidRPr="00FE6C9D" w:rsidRDefault="00DB400A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Пунктуационно правильно в соответствии с нормами речевого этикета, принятыми в стране/странах изучаемого языка, оформлять электронное сообщение личного ха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рактера.</w:t>
      </w:r>
    </w:p>
    <w:p w:rsidR="00491EE6" w:rsidRPr="00FE6C9D" w:rsidRDefault="00DB400A"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Лексическая сторона речи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облюдением существующей в английском языке нормы лексической сочетаемости.</w:t>
      </w:r>
    </w:p>
    <w:p w:rsidR="00491EE6" w:rsidRPr="00FE6C9D" w:rsidRDefault="00491EE6">
      <w:pPr>
        <w:rPr>
          <w:lang w:val="ru-RU"/>
        </w:rPr>
        <w:sectPr w:rsidR="00491EE6" w:rsidRPr="00FE6C9D">
          <w:pgSz w:w="11900" w:h="16840"/>
          <w:pgMar w:top="298" w:right="706" w:bottom="356" w:left="666" w:header="720" w:footer="720" w:gutter="0"/>
          <w:cols w:space="720" w:equalWidth="0">
            <w:col w:w="10528" w:space="0"/>
          </w:cols>
          <w:docGrid w:linePitch="360"/>
        </w:sectPr>
      </w:pPr>
    </w:p>
    <w:p w:rsidR="00491EE6" w:rsidRPr="00FE6C9D" w:rsidRDefault="00491EE6">
      <w:pPr>
        <w:autoSpaceDE w:val="0"/>
        <w:autoSpaceDN w:val="0"/>
        <w:spacing w:after="78" w:line="220" w:lineRule="exact"/>
        <w:rPr>
          <w:lang w:val="ru-RU"/>
        </w:rPr>
      </w:pPr>
    </w:p>
    <w:p w:rsidR="00491EE6" w:rsidRPr="00FE6C9D" w:rsidRDefault="00DB400A">
      <w:pPr>
        <w:autoSpaceDE w:val="0"/>
        <w:autoSpaceDN w:val="0"/>
        <w:spacing w:after="0" w:line="271" w:lineRule="auto"/>
        <w:ind w:right="288" w:firstLine="180"/>
        <w:rPr>
          <w:lang w:val="ru-RU"/>
        </w:rPr>
      </w:pP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Объём — 1050 лексических единиц для продуктивного использования (включая лексические единицы, изученные  ранее) и 1250 лексичес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ких единиц для рецептивного усвоения (включая 1050 лексических единиц  продуктивного  минимума).</w:t>
      </w:r>
    </w:p>
    <w:p w:rsidR="00491EE6" w:rsidRPr="00FE6C9D" w:rsidRDefault="00DB400A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Основные способы словообразования: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а) аффиксация: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образование имен существительных при помощи суффиксов: -</w:t>
      </w:r>
      <w:r>
        <w:rPr>
          <w:rFonts w:ascii="Times New Roman" w:eastAsia="Times New Roman" w:hAnsi="Times New Roman"/>
          <w:color w:val="000000"/>
          <w:sz w:val="24"/>
        </w:rPr>
        <w:t>ance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r>
        <w:rPr>
          <w:rFonts w:ascii="Times New Roman" w:eastAsia="Times New Roman" w:hAnsi="Times New Roman"/>
          <w:color w:val="000000"/>
          <w:sz w:val="24"/>
        </w:rPr>
        <w:t>ence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performance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residence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); -</w:t>
      </w:r>
      <w:r>
        <w:rPr>
          <w:rFonts w:ascii="Times New Roman" w:eastAsia="Times New Roman" w:hAnsi="Times New Roman"/>
          <w:color w:val="000000"/>
          <w:sz w:val="24"/>
        </w:rPr>
        <w:t>ity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activi</w:t>
      </w:r>
      <w:r>
        <w:rPr>
          <w:rFonts w:ascii="Times New Roman" w:eastAsia="Times New Roman" w:hAnsi="Times New Roman"/>
          <w:color w:val="000000"/>
          <w:sz w:val="24"/>
        </w:rPr>
        <w:t>ty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); -</w:t>
      </w:r>
      <w:r>
        <w:rPr>
          <w:rFonts w:ascii="Times New Roman" w:eastAsia="Times New Roman" w:hAnsi="Times New Roman"/>
          <w:color w:val="000000"/>
          <w:sz w:val="24"/>
        </w:rPr>
        <w:t>ship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friendship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образование имен прилагательных при помощи префикса </w:t>
      </w:r>
      <w:r>
        <w:rPr>
          <w:rFonts w:ascii="Times New Roman" w:eastAsia="Times New Roman" w:hAnsi="Times New Roman"/>
          <w:color w:val="000000"/>
          <w:sz w:val="24"/>
        </w:rPr>
        <w:t>inter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- (</w:t>
      </w:r>
      <w:r>
        <w:rPr>
          <w:rFonts w:ascii="Times New Roman" w:eastAsia="Times New Roman" w:hAnsi="Times New Roman"/>
          <w:color w:val="000000"/>
          <w:sz w:val="24"/>
        </w:rPr>
        <w:t>international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образование имен прилагательных при помощи -</w:t>
      </w:r>
      <w:r>
        <w:rPr>
          <w:rFonts w:ascii="Times New Roman" w:eastAsia="Times New Roman" w:hAnsi="Times New Roman"/>
          <w:color w:val="000000"/>
          <w:sz w:val="24"/>
        </w:rPr>
        <w:t>ed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и -</w:t>
      </w:r>
      <w:r>
        <w:rPr>
          <w:rFonts w:ascii="Times New Roman" w:eastAsia="Times New Roman" w:hAnsi="Times New Roman"/>
          <w:color w:val="000000"/>
          <w:sz w:val="24"/>
        </w:rPr>
        <w:t>ing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interested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interesting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б)  конверсия: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образование имени существительного от неопределённой формы глагола (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walk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walk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образование глагола от имени существительного (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образование имени существительного от прилагательного (</w:t>
      </w:r>
      <w:r>
        <w:rPr>
          <w:rFonts w:ascii="Times New Roman" w:eastAsia="Times New Roman" w:hAnsi="Times New Roman"/>
          <w:color w:val="000000"/>
          <w:sz w:val="24"/>
        </w:rPr>
        <w:t>rich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color w:val="000000"/>
          <w:sz w:val="24"/>
        </w:rPr>
        <w:t>the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rich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491EE6" w:rsidRPr="00FE6C9D" w:rsidRDefault="00DB400A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Многозначные лексиче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ские единицы. Синонимы. Антонимы. Интернациональные слова. Наиболее частотные фразовые глаголы. Сокращения и аббревиатуры.</w:t>
      </w:r>
    </w:p>
    <w:p w:rsidR="00491EE6" w:rsidRPr="00FE6C9D" w:rsidRDefault="00DB400A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Различные средства связи в тексте для обеспечения его целостности (</w:t>
      </w:r>
      <w:r>
        <w:rPr>
          <w:rFonts w:ascii="Times New Roman" w:eastAsia="Times New Roman" w:hAnsi="Times New Roman"/>
          <w:color w:val="000000"/>
          <w:sz w:val="24"/>
        </w:rPr>
        <w:t>firstly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however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finally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at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last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etc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.).</w:t>
      </w:r>
    </w:p>
    <w:p w:rsidR="00491EE6" w:rsidRPr="00FE6C9D" w:rsidRDefault="00DB400A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Грамматическая сторона речи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491EE6" w:rsidRDefault="00DB400A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Предложения со сложным дополнением (Complex Object) (I saw h</w:t>
      </w:r>
      <w:r>
        <w:rPr>
          <w:rFonts w:ascii="Times New Roman" w:eastAsia="Times New Roman" w:hAnsi="Times New Roman"/>
          <w:color w:val="000000"/>
          <w:sz w:val="24"/>
        </w:rPr>
        <w:t>er cross/crossing the road.).</w:t>
      </w:r>
    </w:p>
    <w:p w:rsidR="00491EE6" w:rsidRPr="00FE6C9D" w:rsidRDefault="00DB400A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времени.</w:t>
      </w:r>
    </w:p>
    <w:p w:rsidR="00491EE6" w:rsidRPr="00FE6C9D" w:rsidRDefault="00DB400A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Все типы вопросительных предложений в 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Perfect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. Согласование времен в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рамках сложного предложения.</w:t>
      </w:r>
    </w:p>
    <w:p w:rsidR="00491EE6" w:rsidRPr="00FE6C9D" w:rsidRDefault="00DB400A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Согласование подлежащего, выраженного собирательным существительным (</w:t>
      </w:r>
      <w:r>
        <w:rPr>
          <w:rFonts w:ascii="Times New Roman" w:eastAsia="Times New Roman" w:hAnsi="Times New Roman"/>
          <w:color w:val="000000"/>
          <w:sz w:val="24"/>
        </w:rPr>
        <w:t>family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police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) со сказуемым.</w:t>
      </w:r>
    </w:p>
    <w:p w:rsidR="00491EE6" w:rsidRDefault="00DB400A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Конструкции с глаголами на -ing: to love/hate doing something.</w:t>
      </w:r>
    </w:p>
    <w:p w:rsidR="00491EE6" w:rsidRDefault="00DB400A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Конструкции, содержащие глаголы-связки to be/to look/to feel/to</w:t>
      </w:r>
      <w:r>
        <w:rPr>
          <w:rFonts w:ascii="Times New Roman" w:eastAsia="Times New Roman" w:hAnsi="Times New Roman"/>
          <w:color w:val="000000"/>
          <w:sz w:val="24"/>
        </w:rPr>
        <w:t xml:space="preserve"> seem.</w:t>
      </w:r>
    </w:p>
    <w:p w:rsidR="00491EE6" w:rsidRDefault="00DB400A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Конструкции be/get used to + инфинитив глагола; be/get used to + инфинитив глагола; be/get used to doing something; be/get used to something.</w:t>
      </w:r>
    </w:p>
    <w:p w:rsidR="00491EE6" w:rsidRDefault="00DB400A">
      <w:pPr>
        <w:autoSpaceDE w:val="0"/>
        <w:autoSpaceDN w:val="0"/>
        <w:spacing w:before="72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Конструкция both … and … .</w:t>
      </w:r>
    </w:p>
    <w:p w:rsidR="00491EE6" w:rsidRDefault="00DB400A">
      <w:pPr>
        <w:tabs>
          <w:tab w:val="left" w:pos="180"/>
        </w:tabs>
        <w:autoSpaceDE w:val="0"/>
        <w:autoSpaceDN w:val="0"/>
        <w:spacing w:before="72" w:after="0" w:line="262" w:lineRule="auto"/>
        <w:ind w:right="288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Конструкции c глаголами to stop, to remember, to forget (разница в значении to</w:t>
      </w:r>
      <w:r>
        <w:rPr>
          <w:rFonts w:ascii="Times New Roman" w:eastAsia="Times New Roman" w:hAnsi="Times New Roman"/>
          <w:color w:val="000000"/>
          <w:sz w:val="24"/>
        </w:rPr>
        <w:t xml:space="preserve"> stop doing smth и to stop to do smth).</w:t>
      </w:r>
    </w:p>
    <w:p w:rsidR="00491EE6" w:rsidRDefault="00DB400A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Глаголы в видо-временных формах действительного залога в изъявительном наклонении (Past Perfect Tense, Present Perfect Continuous Tense, Future-in-the-Past).</w:t>
      </w:r>
    </w:p>
    <w:p w:rsidR="00491EE6" w:rsidRPr="00FE6C9D" w:rsidRDefault="00DB40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Модальные глаголы в косвенной речи в настоящем и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прошедшем времени.</w:t>
      </w:r>
    </w:p>
    <w:p w:rsidR="00491EE6" w:rsidRPr="00FE6C9D" w:rsidRDefault="00DB400A">
      <w:pPr>
        <w:autoSpaceDE w:val="0"/>
        <w:autoSpaceDN w:val="0"/>
        <w:spacing w:before="70" w:after="0" w:line="262" w:lineRule="auto"/>
        <w:ind w:left="180" w:right="288"/>
        <w:rPr>
          <w:lang w:val="ru-RU"/>
        </w:rPr>
      </w:pP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Неличные формы глагола (инфинитив, герундий, причастия настоящего и прошедшего времени). Наречия </w:t>
      </w:r>
      <w:r>
        <w:rPr>
          <w:rFonts w:ascii="Times New Roman" w:eastAsia="Times New Roman" w:hAnsi="Times New Roman"/>
          <w:color w:val="000000"/>
          <w:sz w:val="24"/>
        </w:rPr>
        <w:t>too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color w:val="000000"/>
          <w:sz w:val="24"/>
        </w:rPr>
        <w:t>enough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491EE6" w:rsidRPr="00FE6C9D" w:rsidRDefault="00DB40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Отрицательные местоимения </w:t>
      </w:r>
      <w:r>
        <w:rPr>
          <w:rFonts w:ascii="Times New Roman" w:eastAsia="Times New Roman" w:hAnsi="Times New Roman"/>
          <w:color w:val="000000"/>
          <w:sz w:val="24"/>
        </w:rPr>
        <w:t>no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(и его производные </w:t>
      </w:r>
      <w:r>
        <w:rPr>
          <w:rFonts w:ascii="Times New Roman" w:eastAsia="Times New Roman" w:hAnsi="Times New Roman"/>
          <w:color w:val="000000"/>
          <w:sz w:val="24"/>
        </w:rPr>
        <w:t>nobody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nothing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etc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.), </w:t>
      </w:r>
      <w:r>
        <w:rPr>
          <w:rFonts w:ascii="Times New Roman" w:eastAsia="Times New Roman" w:hAnsi="Times New Roman"/>
          <w:color w:val="000000"/>
          <w:sz w:val="24"/>
        </w:rPr>
        <w:t>none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491EE6" w:rsidRPr="00FE6C9D" w:rsidRDefault="00DB400A"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СОЦИОКУЛЬТУРНЫЕ ЗНАНИЯ И УМЕНИЯ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Осуществление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межличностного и межкультурного общения с использованием знаний о национально-культурных особенностях своей страны и страны/стран изучаемого языка, основных социокультурных элементов речевого поведенческого этикета в англоязычной среде; знание и использов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ание в устной и письменной речи наиболее употребительной тематической фоновой лексики и реалий в рамках тематического содержания.</w:t>
      </w:r>
    </w:p>
    <w:p w:rsidR="00491EE6" w:rsidRPr="00FE6C9D" w:rsidRDefault="00491EE6">
      <w:pPr>
        <w:rPr>
          <w:lang w:val="ru-RU"/>
        </w:rPr>
        <w:sectPr w:rsidR="00491EE6" w:rsidRPr="00FE6C9D">
          <w:pgSz w:w="11900" w:h="16840"/>
          <w:pgMar w:top="298" w:right="700" w:bottom="308" w:left="666" w:header="720" w:footer="720" w:gutter="0"/>
          <w:cols w:space="720" w:equalWidth="0">
            <w:col w:w="10534" w:space="0"/>
          </w:cols>
          <w:docGrid w:linePitch="360"/>
        </w:sectPr>
      </w:pPr>
    </w:p>
    <w:p w:rsidR="00491EE6" w:rsidRPr="00FE6C9D" w:rsidRDefault="00491EE6">
      <w:pPr>
        <w:autoSpaceDE w:val="0"/>
        <w:autoSpaceDN w:val="0"/>
        <w:spacing w:after="78" w:line="220" w:lineRule="exact"/>
        <w:rPr>
          <w:lang w:val="ru-RU"/>
        </w:rPr>
      </w:pPr>
    </w:p>
    <w:p w:rsidR="00491EE6" w:rsidRPr="00FE6C9D" w:rsidRDefault="00DB400A">
      <w:pPr>
        <w:autoSpaceDE w:val="0"/>
        <w:autoSpaceDN w:val="0"/>
        <w:spacing w:after="0" w:line="271" w:lineRule="auto"/>
        <w:ind w:right="432" w:firstLine="180"/>
        <w:rPr>
          <w:lang w:val="ru-RU"/>
        </w:rPr>
      </w:pP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Понимание речевых различий в ситуациях официального и неофициальног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о общения в рамках отобранного тематического содержания и использование лексико-грамматических средств с их учётом.</w:t>
      </w:r>
    </w:p>
    <w:p w:rsidR="00491EE6" w:rsidRPr="00FE6C9D" w:rsidRDefault="00DB400A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Социокультурный портрет родной страны и страны/стран изучаемого языка: знакомство с традициями проведения основных национальных праздников (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Рождества, Нового года, Дня матери, Дня благодарения и т. д.); с особенностями образа жизни и культуры страны/стран изучаемого языка (известными достопримечательностями; некоторыми  выдающимися  людьми); с доступными в языковом отношении образцами поэзии и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прозы для подростков на английском языке.</w:t>
      </w:r>
    </w:p>
    <w:p w:rsidR="00491EE6" w:rsidRPr="00FE6C9D" w:rsidRDefault="00DB400A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языка.</w:t>
      </w:r>
    </w:p>
    <w:p w:rsidR="00491EE6" w:rsidRPr="00FE6C9D" w:rsidRDefault="00DB400A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Соблюдение нормы вежливости в межкультурном общени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и.</w:t>
      </w:r>
    </w:p>
    <w:p w:rsidR="00491EE6" w:rsidRPr="00FE6C9D" w:rsidRDefault="00DB400A">
      <w:pPr>
        <w:autoSpaceDE w:val="0"/>
        <w:autoSpaceDN w:val="0"/>
        <w:spacing w:before="72" w:after="0" w:line="271" w:lineRule="auto"/>
        <w:ind w:firstLine="180"/>
        <w:rPr>
          <w:lang w:val="ru-RU"/>
        </w:rPr>
      </w:pP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Знание социокультурного портрета родной страны и страны/ стран изучаемого языка: символики, достопримечательностей; культурных особенностей (национальные праздники, традиции), образцов поэзии и прозы, доступных в языковом отношении.</w:t>
      </w:r>
    </w:p>
    <w:p w:rsidR="00491EE6" w:rsidRPr="00FE6C9D" w:rsidRDefault="00DB400A">
      <w:pPr>
        <w:tabs>
          <w:tab w:val="left" w:pos="180"/>
        </w:tabs>
        <w:autoSpaceDE w:val="0"/>
        <w:autoSpaceDN w:val="0"/>
        <w:spacing w:before="70" w:after="0" w:line="283" w:lineRule="auto"/>
        <w:ind w:right="288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умений: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кратко представлять Россию и страну/страны изучаемого языка (культурные явления, события, достопримечательности);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кратко рассказывать о некоторых выдающихся людях родной страны и страны/стран изучаемого языка (учёных, писателях, поэтах,  художниках,  муз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ыкантах,  спортсменах и т. д.);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оказывать помощь зарубежным гостям в ситуациях повседневного общения (объяснить местонахождение объекта, сообщить возможный маршрут и т. д.).</w:t>
      </w:r>
    </w:p>
    <w:p w:rsidR="00491EE6" w:rsidRPr="00FE6C9D" w:rsidRDefault="00DB400A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КОМПЕНСАТОРНЫЕ УМЕНИЯ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Использование при чтении и аудировании языковой, в том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числе контекстуальной, догадки; использование при говорении и письме перифраз/толкование, синонимические средства, описание предмета вместо его названия; при непосредственном общении догадываться о значении незнакомых слов с помощью используемых собеседник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ом жестов и мимики.</w:t>
      </w:r>
    </w:p>
    <w:p w:rsidR="00491EE6" w:rsidRPr="00FE6C9D" w:rsidRDefault="00DB40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Переспрашивать, просить повторить, уточняя значение незнакомых слов.</w:t>
      </w:r>
    </w:p>
    <w:p w:rsidR="00491EE6" w:rsidRPr="00FE6C9D" w:rsidRDefault="00DB400A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Использование в качестве опоры при порождении собственных высказываний ключевых слов, плана.</w:t>
      </w:r>
    </w:p>
    <w:p w:rsidR="00491EE6" w:rsidRPr="00FE6C9D" w:rsidRDefault="00DB400A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491EE6" w:rsidRPr="00FE6C9D" w:rsidRDefault="00DB400A">
      <w:pPr>
        <w:tabs>
          <w:tab w:val="left" w:pos="180"/>
        </w:tabs>
        <w:autoSpaceDE w:val="0"/>
        <w:autoSpaceDN w:val="0"/>
        <w:spacing w:before="72" w:after="0" w:line="262" w:lineRule="auto"/>
        <w:ind w:right="144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Сравнение (в том числе установление основания для сравнения) объектов, явлений,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процессов, их элементов и основных функций в рамках изученной тематики.</w:t>
      </w:r>
    </w:p>
    <w:p w:rsidR="00491EE6" w:rsidRPr="00FE6C9D" w:rsidRDefault="00491EE6">
      <w:pPr>
        <w:rPr>
          <w:lang w:val="ru-RU"/>
        </w:rPr>
        <w:sectPr w:rsidR="00491EE6" w:rsidRPr="00FE6C9D">
          <w:pgSz w:w="11900" w:h="16840"/>
          <w:pgMar w:top="298" w:right="782" w:bottom="1440" w:left="666" w:header="720" w:footer="720" w:gutter="0"/>
          <w:cols w:space="720" w:equalWidth="0">
            <w:col w:w="10452" w:space="0"/>
          </w:cols>
          <w:docGrid w:linePitch="360"/>
        </w:sectPr>
      </w:pPr>
    </w:p>
    <w:p w:rsidR="00491EE6" w:rsidRPr="00FE6C9D" w:rsidRDefault="00491EE6">
      <w:pPr>
        <w:autoSpaceDE w:val="0"/>
        <w:autoSpaceDN w:val="0"/>
        <w:spacing w:after="78" w:line="220" w:lineRule="exact"/>
        <w:rPr>
          <w:lang w:val="ru-RU"/>
        </w:rPr>
      </w:pPr>
    </w:p>
    <w:p w:rsidR="00491EE6" w:rsidRPr="00FE6C9D" w:rsidRDefault="00DB400A">
      <w:pPr>
        <w:autoSpaceDE w:val="0"/>
        <w:autoSpaceDN w:val="0"/>
        <w:spacing w:after="0" w:line="230" w:lineRule="auto"/>
        <w:rPr>
          <w:lang w:val="ru-RU"/>
        </w:rPr>
      </w:pPr>
      <w:r w:rsidRPr="00FE6C9D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491EE6" w:rsidRPr="00FE6C9D" w:rsidRDefault="00DB400A">
      <w:pPr>
        <w:tabs>
          <w:tab w:val="left" w:pos="180"/>
        </w:tabs>
        <w:autoSpaceDE w:val="0"/>
        <w:autoSpaceDN w:val="0"/>
        <w:spacing w:before="346" w:after="0" w:line="262" w:lineRule="auto"/>
        <w:ind w:right="432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Изучение английского языка в 8 классе направлено на достижение обучающимися личн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остных, метапредметных и предметных результатов освоения учебного предмета.</w:t>
      </w:r>
    </w:p>
    <w:p w:rsidR="00491EE6" w:rsidRPr="00FE6C9D" w:rsidRDefault="00DB400A">
      <w:pPr>
        <w:autoSpaceDE w:val="0"/>
        <w:autoSpaceDN w:val="0"/>
        <w:spacing w:before="262" w:after="0" w:line="230" w:lineRule="auto"/>
        <w:rPr>
          <w:lang w:val="ru-RU"/>
        </w:rPr>
      </w:pPr>
      <w:r w:rsidRPr="00FE6C9D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491EE6" w:rsidRPr="00FE6C9D" w:rsidRDefault="00DB400A">
      <w:pPr>
        <w:autoSpaceDE w:val="0"/>
        <w:autoSpaceDN w:val="0"/>
        <w:spacing w:before="166" w:after="0" w:line="281" w:lineRule="auto"/>
        <w:ind w:right="576" w:firstLine="180"/>
        <w:rPr>
          <w:lang w:val="ru-RU"/>
        </w:rPr>
      </w:pP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программы основного общего образования достигаются в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ания и саморазвития, формирования внутренней позиции личности.</w:t>
      </w:r>
    </w:p>
    <w:p w:rsidR="00491EE6" w:rsidRPr="00FE6C9D" w:rsidRDefault="00DB400A">
      <w:pPr>
        <w:tabs>
          <w:tab w:val="left" w:pos="180"/>
        </w:tabs>
        <w:autoSpaceDE w:val="0"/>
        <w:autoSpaceDN w:val="0"/>
        <w:spacing w:before="192" w:after="0" w:line="288" w:lineRule="auto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ельности на её основе и в процессе реализации основных направлений воспитательной деятельности, в том числе в части: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Гражданского воспитания</w:t>
      </w:r>
      <w:r w:rsidRPr="00FE6C9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сов других людей;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активное участие в жизни семьи, Организации, местного сообщества, родного края, страны; </w:t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неприятие любых форм экстремизма, дискриминации; понимание роли различных социальных институтов в жизни человека;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представление об основных права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х, свободах и обязанностях гражданина, социальных нормах и правилах межличностных отношений в поликультурном и многоконфессиональном обществе; </w:t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представление о способах противодействия коррупции; готовность к разнообразной совместной деятельности, стремлен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ие к взаимопониманию и взаимопомощи, активное участие в школьном самоуправлении;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готовность к участию в гуманитарной деятельности (волонтёрство, помощь людям, нуждающимся в ней).</w:t>
      </w:r>
    </w:p>
    <w:p w:rsidR="00491EE6" w:rsidRPr="00FE6C9D" w:rsidRDefault="00DB400A">
      <w:pPr>
        <w:tabs>
          <w:tab w:val="left" w:pos="180"/>
        </w:tabs>
        <w:autoSpaceDE w:val="0"/>
        <w:autoSpaceDN w:val="0"/>
        <w:spacing w:before="70" w:after="0" w:line="286" w:lineRule="auto"/>
        <w:ind w:right="432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Патриотического воспитания</w:t>
      </w:r>
      <w:r w:rsidRPr="00FE6C9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осознание российской гражданской идентичност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ценностное отношение к достижениям своей Родины – России, к науке, искусству, спорту,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технологиям, боевым подвигам и трудовым достижениям народа;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491EE6" w:rsidRPr="00FE6C9D" w:rsidRDefault="00DB400A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Духовно-нравственного воспитания</w:t>
      </w:r>
      <w:r w:rsidRPr="00FE6C9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моральные ценности и нормы в ситуациях нравственного выбора;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активное н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491EE6" w:rsidRPr="00FE6C9D" w:rsidRDefault="00DB400A">
      <w:pPr>
        <w:tabs>
          <w:tab w:val="left" w:pos="180"/>
        </w:tabs>
        <w:autoSpaceDE w:val="0"/>
        <w:autoSpaceDN w:val="0"/>
        <w:spacing w:before="70" w:after="0"/>
        <w:ind w:right="288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Эстетическоговоспитания</w:t>
      </w:r>
      <w:r w:rsidRPr="00FE6C9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восприимчивость к разным видам искусства, традициям и творчеству своего и других народов, понимание эмоц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ионального воздействия искусства; осознание важности художественной культуры как средства коммуникации и самовыражения;</w:t>
      </w:r>
    </w:p>
    <w:p w:rsidR="00491EE6" w:rsidRPr="00FE6C9D" w:rsidRDefault="00491EE6">
      <w:pPr>
        <w:rPr>
          <w:lang w:val="ru-RU"/>
        </w:rPr>
        <w:sectPr w:rsidR="00491EE6" w:rsidRPr="00FE6C9D">
          <w:pgSz w:w="11900" w:h="16840"/>
          <w:pgMar w:top="298" w:right="650" w:bottom="4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91EE6" w:rsidRPr="00FE6C9D" w:rsidRDefault="00491EE6">
      <w:pPr>
        <w:autoSpaceDE w:val="0"/>
        <w:autoSpaceDN w:val="0"/>
        <w:spacing w:after="78" w:line="220" w:lineRule="exact"/>
        <w:rPr>
          <w:lang w:val="ru-RU"/>
        </w:rPr>
      </w:pPr>
    </w:p>
    <w:p w:rsidR="00491EE6" w:rsidRPr="00FE6C9D" w:rsidRDefault="00DB400A">
      <w:pPr>
        <w:tabs>
          <w:tab w:val="left" w:pos="180"/>
        </w:tabs>
        <w:autoSpaceDE w:val="0"/>
        <w:autoSpaceDN w:val="0"/>
        <w:spacing w:after="0" w:line="271" w:lineRule="auto"/>
        <w:ind w:right="144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понимание ценности отечественного и мирового искусства, роли этнич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еских культурных традиций и народного творчества;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стремление к самовыражению в разных видах искусства.</w:t>
      </w:r>
    </w:p>
    <w:p w:rsidR="00491EE6" w:rsidRPr="00FE6C9D" w:rsidRDefault="00DB400A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FE6C9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жизни;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ответственное отношение к своему зд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осознание последствий и неприятие вредных привычек (употребление алкоголя, наркотик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ов, курение) и иных форм вреда для физического и психического здоровья;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соблюдение правил безопасности, в том числе навыков безопасного поведения в интернет-среде; </w:t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адаптироваться к стрессовым ситуациям и меняющимся социальным, </w:t>
      </w:r>
      <w:r w:rsidRPr="00FE6C9D">
        <w:rPr>
          <w:lang w:val="ru-RU"/>
        </w:rPr>
        <w:br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информационным и природным условиям, в том числе осмысляя собственный опыт и выстраивая дальнейшие цели;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принимать себя и других, не осуждая;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умение осознавать эмоциональное состояние себя и других, умение управлять собственным эмоциональным сос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тоянием;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:rsidR="00491EE6" w:rsidRPr="00FE6C9D" w:rsidRDefault="00DB400A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Трудового воспитания</w:t>
      </w:r>
      <w:r w:rsidRPr="00FE6C9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установка на активное участие в решении практических задач (в рамках семьи, Организации, города, края) технологическ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ой и социальной направленности, способность инициировать, планировать и самостоятельно выполнять такого рода деятельность;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адаптироваться в профессиональной среде;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уважение к труду и результатам трудовой деятельности;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осоз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491EE6" w:rsidRPr="00FE6C9D" w:rsidRDefault="00DB400A">
      <w:pPr>
        <w:tabs>
          <w:tab w:val="left" w:pos="180"/>
        </w:tabs>
        <w:autoSpaceDE w:val="0"/>
        <w:autoSpaceDN w:val="0"/>
        <w:spacing w:before="72" w:after="0" w:line="286" w:lineRule="auto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Экологического воспитания</w:t>
      </w:r>
      <w:r w:rsidRPr="00FE6C9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повышение уровня экологической культуры, осознание глобального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характера экологических проблем и путей их решения; активное неприятие действий, приносящих вред окружающей среде; </w:t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своей роли как гражданина и потребителя в условиях взаимосвязи природной, </w:t>
      </w:r>
      <w:r w:rsidRPr="00FE6C9D">
        <w:rPr>
          <w:lang w:val="ru-RU"/>
        </w:rPr>
        <w:br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технологической и социальной сред;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готовность к участ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ию в практической деятельности экологической направленности.</w:t>
      </w:r>
    </w:p>
    <w:p w:rsidR="00491EE6" w:rsidRPr="00FE6C9D" w:rsidRDefault="00DB400A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Ценности научного познания</w:t>
      </w:r>
      <w:r w:rsidRPr="00FE6C9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иродной и социальной средой;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языковой и читательской культурой как средством познания мира;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овладение основными навыками исследовательской деятельности, установка на осмысление опыта,</w:t>
      </w:r>
    </w:p>
    <w:p w:rsidR="00491EE6" w:rsidRPr="00FE6C9D" w:rsidRDefault="00491EE6">
      <w:pPr>
        <w:rPr>
          <w:lang w:val="ru-RU"/>
        </w:rPr>
        <w:sectPr w:rsidR="00491EE6" w:rsidRPr="00FE6C9D">
          <w:pgSz w:w="11900" w:h="16840"/>
          <w:pgMar w:top="298" w:right="640" w:bottom="428" w:left="666" w:header="720" w:footer="720" w:gutter="0"/>
          <w:cols w:space="720" w:equalWidth="0">
            <w:col w:w="10594" w:space="0"/>
          </w:cols>
          <w:docGrid w:linePitch="360"/>
        </w:sectPr>
      </w:pPr>
    </w:p>
    <w:p w:rsidR="00491EE6" w:rsidRPr="00FE6C9D" w:rsidRDefault="00491EE6">
      <w:pPr>
        <w:autoSpaceDE w:val="0"/>
        <w:autoSpaceDN w:val="0"/>
        <w:spacing w:after="66" w:line="220" w:lineRule="exact"/>
        <w:rPr>
          <w:lang w:val="ru-RU"/>
        </w:rPr>
      </w:pPr>
    </w:p>
    <w:p w:rsidR="00491EE6" w:rsidRPr="00FE6C9D" w:rsidRDefault="00DB400A">
      <w:pPr>
        <w:autoSpaceDE w:val="0"/>
        <w:autoSpaceDN w:val="0"/>
        <w:spacing w:after="0" w:line="262" w:lineRule="auto"/>
        <w:ind w:right="864"/>
        <w:rPr>
          <w:lang w:val="ru-RU"/>
        </w:rPr>
      </w:pP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наблюдений, поступков и стремление совершенствовать пути достижения индивидуального и коллективного благополучия.</w:t>
      </w:r>
    </w:p>
    <w:p w:rsidR="00491EE6" w:rsidRPr="00FE6C9D" w:rsidRDefault="00DB400A">
      <w:pPr>
        <w:tabs>
          <w:tab w:val="left" w:pos="180"/>
        </w:tabs>
        <w:autoSpaceDE w:val="0"/>
        <w:autoSpaceDN w:val="0"/>
        <w:spacing w:before="70" w:after="0" w:line="290" w:lineRule="auto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Личностные результаты, обеспечивающие адаптацию обучающегосяк изме</w:t>
      </w:r>
      <w:r w:rsidRPr="00FE6C9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няющимся условиям социальной и природной среды, включают</w:t>
      </w:r>
      <w:r w:rsidRPr="00FE6C9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вах, включая семью, группы, сформированные по профессиональной </w:t>
      </w:r>
      <w:r w:rsidRPr="00FE6C9D">
        <w:rPr>
          <w:lang w:val="ru-RU"/>
        </w:rPr>
        <w:br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деятельности, а также в рамках социального взаимодействия с людьми из другой культурной среды; </w:t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способность обучающихся взаимодействовать в условиях неопределённости, открытость опыту и знания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м других;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ыта других;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нтностей, планировать своё развитие; </w:t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свойства при решении задач (далее — оперировать </w:t>
      </w:r>
      <w:r w:rsidRPr="00FE6C9D">
        <w:rPr>
          <w:lang w:val="ru-RU"/>
        </w:rPr>
        <w:br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понятиями), а также оперировать терминами и представлениями в области концепции устойчивого развития;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анализировать и выявлять взаимосвязи природы, общества и экономики;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умение оценивать свои дей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ствия с учётом влияния на окружающую среду, достижений целей и преодоления вызовов, возможных глобальных последствий;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обучающихся осознавать стрессовую ситуацию, оценивать происходящие изменения и их последствия;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воспринимать стрессовую сит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уацию как вызов, требующий контрмер;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ситуацию стресса, корректировать принимаемые решения и действия;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быть готовым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действовать в отсутствие гарантий успеха.</w:t>
      </w:r>
    </w:p>
    <w:p w:rsidR="00491EE6" w:rsidRPr="00FE6C9D" w:rsidRDefault="00DB400A">
      <w:pPr>
        <w:autoSpaceDE w:val="0"/>
        <w:autoSpaceDN w:val="0"/>
        <w:spacing w:before="264" w:after="0" w:line="230" w:lineRule="auto"/>
        <w:rPr>
          <w:lang w:val="ru-RU"/>
        </w:rPr>
      </w:pPr>
      <w:r w:rsidRPr="00FE6C9D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491EE6" w:rsidRPr="00FE6C9D" w:rsidRDefault="00DB400A">
      <w:pPr>
        <w:tabs>
          <w:tab w:val="left" w:pos="180"/>
        </w:tabs>
        <w:autoSpaceDE w:val="0"/>
        <w:autoSpaceDN w:val="0"/>
        <w:spacing w:before="168" w:after="0" w:line="288" w:lineRule="auto"/>
        <w:ind w:right="144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Метапредметные результаты освоения программы основного общего образования, в том числе адаптированной, должны отражать: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Овладение универсальными учебными познавательными действиями</w:t>
      </w:r>
      <w:r w:rsidRPr="00FE6C9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>1</w:t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)     базовые логические действия: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объектов (явлений);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существенный признак классификации, основания для обобщения и сравнения, критерии проводимого анализа;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с учётом предложенной задачи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закономерности и противоречия в рассматриваемых фактах, данных и наблюдениях;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предлагать критерии для выявления закономерностей и противоречий;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дефицит информации, данных, необходимых для решения поставленной задачи; </w:t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выявлять причинн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о-следственные связи при изучении явлений и процессов;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91EE6" w:rsidRPr="00FE6C9D" w:rsidRDefault="00491EE6">
      <w:pPr>
        <w:rPr>
          <w:lang w:val="ru-RU"/>
        </w:rPr>
        <w:sectPr w:rsidR="00491EE6" w:rsidRPr="00FE6C9D">
          <w:pgSz w:w="11900" w:h="16840"/>
          <w:pgMar w:top="286" w:right="654" w:bottom="296" w:left="666" w:header="720" w:footer="720" w:gutter="0"/>
          <w:cols w:space="720" w:equalWidth="0">
            <w:col w:w="10580" w:space="0"/>
          </w:cols>
          <w:docGrid w:linePitch="360"/>
        </w:sectPr>
      </w:pPr>
    </w:p>
    <w:p w:rsidR="00491EE6" w:rsidRPr="00FE6C9D" w:rsidRDefault="00491EE6">
      <w:pPr>
        <w:autoSpaceDE w:val="0"/>
        <w:autoSpaceDN w:val="0"/>
        <w:spacing w:after="90" w:line="220" w:lineRule="exact"/>
        <w:rPr>
          <w:lang w:val="ru-RU"/>
        </w:rPr>
      </w:pPr>
    </w:p>
    <w:p w:rsidR="00491EE6" w:rsidRPr="00FE6C9D" w:rsidRDefault="00DB400A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способ решения учебной задачи (сравнивать несколько вариантов решения,  выбирать  наиболее подходящий с учётом самостоятельно выделенных критериев); </w:t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>2</w:t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)     базовые исследовательские действия: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вопросы как исследовательский инструмент познания;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гипотезу об истинности собственных суждений и суждений других, </w:t>
      </w:r>
      <w:r w:rsidRPr="00FE6C9D">
        <w:rPr>
          <w:lang w:val="ru-RU"/>
        </w:rPr>
        <w:br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аргументировать свою позицию, мнение;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та изучения, причинно-следственных связей и зависимости объектов между собой;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 применимость и достоверность информацию, полученную в ходе исследования (эксперимента);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формулировать обобщения и выводы по результатам проведённо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го наблюдения, опыта, исследования, владеть инструментами оценки достоверности полученных выводов и обобщений;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прогнозировать возможное дальнейшее развитие процессов, событий и их последствия в </w:t>
      </w:r>
      <w:r w:rsidRPr="00FE6C9D">
        <w:rPr>
          <w:lang w:val="ru-RU"/>
        </w:rPr>
        <w:br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аналогичных или сходных ситуациях, выдвигать предположения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об их развитии в новых условиях и контекстах;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3)     работа с информацией: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выбирать,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анализировать, систематизировать и интерпретировать информацию различных видов и форм представления;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оптимальную форму представления информации и иллюстрировать решаемые задачи несложными схемами, диаграммами, иной графикой и их комбинациями; </w:t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ятельно;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эффективно запоминать и систематизировать информацию.</w:t>
      </w:r>
    </w:p>
    <w:p w:rsidR="00491EE6" w:rsidRPr="00FE6C9D" w:rsidRDefault="00DB400A">
      <w:pPr>
        <w:tabs>
          <w:tab w:val="left" w:pos="180"/>
        </w:tabs>
        <w:autoSpaceDE w:val="0"/>
        <w:autoSpaceDN w:val="0"/>
        <w:spacing w:before="72" w:after="0" w:line="262" w:lineRule="auto"/>
        <w:ind w:right="1296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Овладение системой универсальных учебных познавательных действий обеспечивает сформированность когнитивных навыков у обучающихся.</w:t>
      </w:r>
    </w:p>
    <w:p w:rsidR="00491EE6" w:rsidRPr="00FE6C9D" w:rsidRDefault="00DB400A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Овладение универсальными учебными коммуникативными </w:t>
      </w:r>
      <w:r w:rsidRPr="00FE6C9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действиями</w:t>
      </w:r>
      <w:r w:rsidRPr="00FE6C9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1)     общение: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выражать себя (свою точку зрения) в устных и письменных текстах;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понимать намерения других, проявлять уважительное отношение к собеседнику и в ко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рректной форме формулировать свои возражения;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диалога и(или)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сопоставлять свои суждения с суждения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ми других участников диалога, обнаруживать различие и сходство позиций;</w:t>
      </w:r>
    </w:p>
    <w:p w:rsidR="00491EE6" w:rsidRPr="00FE6C9D" w:rsidRDefault="00491EE6">
      <w:pPr>
        <w:rPr>
          <w:lang w:val="ru-RU"/>
        </w:rPr>
        <w:sectPr w:rsidR="00491EE6" w:rsidRPr="00FE6C9D">
          <w:pgSz w:w="11900" w:h="16840"/>
          <w:pgMar w:top="310" w:right="822" w:bottom="356" w:left="666" w:header="720" w:footer="720" w:gutter="0"/>
          <w:cols w:space="720" w:equalWidth="0">
            <w:col w:w="10412" w:space="0"/>
          </w:cols>
          <w:docGrid w:linePitch="360"/>
        </w:sectPr>
      </w:pPr>
    </w:p>
    <w:p w:rsidR="00491EE6" w:rsidRPr="00FE6C9D" w:rsidRDefault="00491EE6">
      <w:pPr>
        <w:autoSpaceDE w:val="0"/>
        <w:autoSpaceDN w:val="0"/>
        <w:spacing w:after="78" w:line="220" w:lineRule="exact"/>
        <w:rPr>
          <w:lang w:val="ru-RU"/>
        </w:rPr>
      </w:pPr>
    </w:p>
    <w:p w:rsidR="00491EE6" w:rsidRPr="00FE6C9D" w:rsidRDefault="00DB400A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публично представлять результаты выполненного опыта (эксперимента, исследования, проекта); </w:t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самосто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2)     совместная деятельность: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понимать и использовать пре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принимать цель совместной деятельности, коллективно строить действия по её д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остижению: распределять роли, договариваться, обсуждать процесс и результат совместной работы;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обобщать мнения нескольких людей, проявлять готовность руководить, выполнять </w:t>
      </w:r>
      <w:r w:rsidRPr="00FE6C9D">
        <w:rPr>
          <w:lang w:val="ru-RU"/>
        </w:rPr>
        <w:br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поручения, подчиняться;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планировать организацию совместной работы, опреде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 </w:t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выполнять свою часть работы, дости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гать качественного результата по своему направлению и координировать свои действия с другими членами команды;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качество своего вклада в общий продукт по критериям, самостоятельно </w:t>
      </w:r>
      <w:r w:rsidRPr="00FE6C9D">
        <w:rPr>
          <w:lang w:val="ru-RU"/>
        </w:rPr>
        <w:br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сформулированным участниками взаимодействия;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сравнивать результ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аты с исходной задачей и вклад каждого члена команды в достижение </w:t>
      </w:r>
      <w:r w:rsidRPr="00FE6C9D">
        <w:rPr>
          <w:lang w:val="ru-RU"/>
        </w:rPr>
        <w:br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результатов, разделять сферу ответственности и проявлять готовность к предоставлению отчёта перед группой.</w:t>
      </w:r>
    </w:p>
    <w:p w:rsidR="00491EE6" w:rsidRPr="00FE6C9D" w:rsidRDefault="00DB400A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Овладение системой универсальных учебных коммуникативных действий обеспечивает сф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ормированность социальных навыков и эмоционального интеллекта обучающихся.</w:t>
      </w:r>
    </w:p>
    <w:p w:rsidR="00491EE6" w:rsidRPr="00FE6C9D" w:rsidRDefault="00DB400A">
      <w:pPr>
        <w:tabs>
          <w:tab w:val="left" w:pos="180"/>
        </w:tabs>
        <w:autoSpaceDE w:val="0"/>
        <w:autoSpaceDN w:val="0"/>
        <w:spacing w:before="190" w:after="0" w:line="290" w:lineRule="auto"/>
        <w:ind w:right="288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Овладение универсальными учебными регулятивными действиями</w:t>
      </w:r>
      <w:r w:rsidRPr="00FE6C9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1)     самоорганизация: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проблемы для решения в жизненных и учебных ситуациях;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ориентироваться в различных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подходах принятия решений (индивидуальное, принятие решения в группе, принятие решений группой);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составлять алгоритм решения  задачи  (или его часть), выбирать способ решения учебной задачи с учётом имеющихся ресурсов и собственных возмож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ностей, аргументировать предлагаемые варианты решений;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делать выбор и брать ответственн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ость за решение;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2)     самоконтроль: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способами самоконтроля, самомотивации и рефлексии;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ситуации и предлагать план её изменения;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учитывать контекст и предвидеть трудности, которые могут возникнуть при решении учебн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ой задачи, адаптировать решение к меняющимся обстоятельствам;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вносить коррективы в деятельность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на основе новых обстоятельств, изменившихся ситуаций, установленных ошибок, возникших трудностей;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соответствие результата цели и условиям;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>3)     эмоциональный интеллект:</w:t>
      </w:r>
    </w:p>
    <w:p w:rsidR="00491EE6" w:rsidRPr="00FE6C9D" w:rsidRDefault="00491EE6">
      <w:pPr>
        <w:rPr>
          <w:lang w:val="ru-RU"/>
        </w:rPr>
        <w:sectPr w:rsidR="00491EE6" w:rsidRPr="00FE6C9D">
          <w:pgSz w:w="11900" w:h="16840"/>
          <w:pgMar w:top="298" w:right="688" w:bottom="368" w:left="666" w:header="720" w:footer="720" w:gutter="0"/>
          <w:cols w:space="720" w:equalWidth="0">
            <w:col w:w="10546" w:space="0"/>
          </w:cols>
          <w:docGrid w:linePitch="360"/>
        </w:sectPr>
      </w:pPr>
    </w:p>
    <w:p w:rsidR="00491EE6" w:rsidRPr="00FE6C9D" w:rsidRDefault="00491EE6">
      <w:pPr>
        <w:autoSpaceDE w:val="0"/>
        <w:autoSpaceDN w:val="0"/>
        <w:spacing w:after="78" w:line="220" w:lineRule="exact"/>
        <w:rPr>
          <w:lang w:val="ru-RU"/>
        </w:rPr>
      </w:pPr>
    </w:p>
    <w:p w:rsidR="00491EE6" w:rsidRPr="00FE6C9D" w:rsidRDefault="00DB400A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различать, называть и управлять собственными эмоциями и эмоциями других;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анализировать причины эмоций;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ставить себя на место другого человека, понимат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ь мотивы и намерения другого;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регулировать способ выражения эмоций;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4)     принятие себя и других: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осознанно относиться к другому человеку, его мнению; признавать своё право на ошибку и такое же право другого; принимать себя и других, не осуждая;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ткрытость себе и другим;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осознавать невозможность контролировать всё вокруг.</w:t>
      </w:r>
    </w:p>
    <w:p w:rsidR="00491EE6" w:rsidRPr="00FE6C9D" w:rsidRDefault="00DB400A">
      <w:pPr>
        <w:autoSpaceDE w:val="0"/>
        <w:autoSpaceDN w:val="0"/>
        <w:spacing w:before="70" w:after="0" w:line="274" w:lineRule="auto"/>
        <w:ind w:right="144" w:firstLine="180"/>
        <w:rPr>
          <w:lang w:val="ru-RU"/>
        </w:rPr>
      </w:pP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(управления собой, самодисциплины, устойчивого поведения).</w:t>
      </w:r>
    </w:p>
    <w:p w:rsidR="00491EE6" w:rsidRPr="00FE6C9D" w:rsidRDefault="00DB400A">
      <w:pPr>
        <w:autoSpaceDE w:val="0"/>
        <w:autoSpaceDN w:val="0"/>
        <w:spacing w:before="262" w:after="0" w:line="230" w:lineRule="auto"/>
        <w:rPr>
          <w:lang w:val="ru-RU"/>
        </w:rPr>
      </w:pPr>
      <w:r w:rsidRPr="00FE6C9D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491EE6" w:rsidRPr="00FE6C9D" w:rsidRDefault="00DB400A">
      <w:pPr>
        <w:autoSpaceDE w:val="0"/>
        <w:autoSpaceDN w:val="0"/>
        <w:spacing w:before="166" w:after="0" w:line="281" w:lineRule="auto"/>
        <w:ind w:firstLine="180"/>
        <w:rPr>
          <w:lang w:val="ru-RU"/>
        </w:rPr>
      </w:pP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Предметные результаты по учебному предмету «Иностранный (английский) язык» предметной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области «Иностранные языки»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допороговом уровне в совокупности её составляющих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— речевой, языковой, социокультурной, компенсаторной, метапредметной (учебно-познавательной).</w:t>
      </w:r>
    </w:p>
    <w:p w:rsidR="00491EE6" w:rsidRPr="00FE6C9D" w:rsidRDefault="00DB400A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1) </w:t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>Владеть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основными видами речевой деятельности: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говорение: </w:t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вести разные виды диалогов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(диалог этикетного характера, диалог — побуждение к действию, диалог —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расспрос; комбинированный диалог, включающий различные виды диалогов) в рамках тематического содержания речи в  стандартных ситуациях неофициального общения с вербальными и/или зрительными опорами, с соблюдением норм речевого этикета, принятого в стране/с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транах изучаемого языка (до 7 реплик со стороны каждого собеседника);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создавать разные виды монологических высказываний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(описание, в том числе характеристика; повествование/сообщение) с вербальными и/или зрительными опорами в рамках тематического содержа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ния речи (объём монологического высказывания — до 9-10 фраз); </w:t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выражать и кратко аргументировать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своё мнение, </w:t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излагать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основное содержание прочитанного/ прослушанного текста с вербальными и/или зрительными опорами (объём — 9-10 фраз); </w:t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излагать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результаты вы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полненной проектной работы (объём — 9-10 фраз);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аудирование: </w:t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воспринимать на слух и понимать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ержания, с пониманием нужной/интересующей/запрашиваемой </w:t>
      </w:r>
      <w:r w:rsidRPr="00FE6C9D">
        <w:rPr>
          <w:lang w:val="ru-RU"/>
        </w:rPr>
        <w:br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информации (время звучания текста/текстов для аудирования — до 2 минут); </w:t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прогнозировать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звучащего текста по началу сообщения;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смысловое чтение: </w:t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читать про себя и понимать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несложные аутен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ормации, с полным пониманием содержания (объём текста/текстов для чтения — 350-500 слов); </w:t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читать несплошные тексты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(таблицы, </w:t>
      </w:r>
      <w:r w:rsidRPr="00FE6C9D">
        <w:rPr>
          <w:lang w:val="ru-RU"/>
        </w:rPr>
        <w:br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диаграммы) и </w:t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понимать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представленную в них информацию; </w:t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определять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последовательность главных фактов/событий в тексте;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b/>
          <w:color w:val="000000"/>
          <w:sz w:val="24"/>
          <w:lang w:val="ru-RU"/>
        </w:rPr>
        <w:t>письменная</w:t>
      </w:r>
      <w:r w:rsidRPr="00FE6C9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речь: </w:t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заполнять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анкеты и формуляры, сообщая о себе основные сведения, в </w:t>
      </w:r>
      <w:r w:rsidRPr="00FE6C9D">
        <w:rPr>
          <w:lang w:val="ru-RU"/>
        </w:rPr>
        <w:br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соответствии с нормами, принятыми в стране/странах изучаемого языка; </w:t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писать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электронное сообщение личного характера, соблюдая речевой этикет, принятый в стране/странах изучаемого язы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ка</w:t>
      </w:r>
    </w:p>
    <w:p w:rsidR="00491EE6" w:rsidRPr="00FE6C9D" w:rsidRDefault="00491EE6">
      <w:pPr>
        <w:rPr>
          <w:lang w:val="ru-RU"/>
        </w:rPr>
        <w:sectPr w:rsidR="00491EE6" w:rsidRPr="00FE6C9D">
          <w:pgSz w:w="11900" w:h="16840"/>
          <w:pgMar w:top="298" w:right="648" w:bottom="392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491EE6" w:rsidRPr="00FE6C9D" w:rsidRDefault="00491EE6">
      <w:pPr>
        <w:autoSpaceDE w:val="0"/>
        <w:autoSpaceDN w:val="0"/>
        <w:spacing w:after="66" w:line="220" w:lineRule="exact"/>
        <w:rPr>
          <w:lang w:val="ru-RU"/>
        </w:rPr>
      </w:pPr>
    </w:p>
    <w:p w:rsidR="00491EE6" w:rsidRPr="00FE6C9D" w:rsidRDefault="00DB400A">
      <w:pPr>
        <w:autoSpaceDE w:val="0"/>
        <w:autoSpaceDN w:val="0"/>
        <w:spacing w:after="0" w:line="271" w:lineRule="auto"/>
        <w:ind w:right="584"/>
        <w:jc w:val="both"/>
        <w:rPr>
          <w:lang w:val="ru-RU"/>
        </w:rPr>
      </w:pP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(объём сообщения — до 110 слов); </w:t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создавать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небольшое письменное высказывание с опорой на образец, план, таблицу и/или прочитанный/прослушанный текст (объём выс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казывания — до 110 слов);</w:t>
      </w:r>
    </w:p>
    <w:p w:rsidR="00491EE6" w:rsidRPr="00FE6C9D" w:rsidRDefault="00DB400A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2) </w:t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FE6C9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фонетическими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навыками: </w:t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различать на слух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и адекватно, без ошибок, ведущих к сбою коммуникации, </w:t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произносить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слова с правильным ударением и фразы с соблюдением их ритмико-интонационных особенностей, в том числе </w:t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применять правила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отсутствия фразового ударения на служебных словах; владеть правилами чтения и выразительно </w:t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читать вслух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небольшие тексты объёмом до 110 слов, построенные на изученном языковом материале, с соблюдением правил чтения и соответствующей интон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ацией, демонстрирующей понимание текста; </w:t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читать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новые слова согласно основным правилам чтения;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FE6C9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орфографическими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навыками: правильно </w:t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писать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изученные слова;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FE6C9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пунктуационными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навыками: </w:t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использовать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точку, вопросительный и восклицательный з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наки в конце предложения, запятую при перечислении и обращении, апостроф; пунктуационно правильно оформлять электронное сообщение личного характера;</w:t>
      </w:r>
    </w:p>
    <w:p w:rsidR="00491EE6" w:rsidRPr="00FE6C9D" w:rsidRDefault="00DB400A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3) </w:t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в звучащем и письменном тексте 1250 лексических единиц (слов, словосочетаний, речевых клиш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е) и правильно </w:t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употреблять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в устной и письменной речи 1050 лексических единиц, обслуживающих ситуации общения в рамках тематического содержания, с соблюдением </w:t>
      </w:r>
      <w:r w:rsidRPr="00FE6C9D">
        <w:rPr>
          <w:lang w:val="ru-RU"/>
        </w:rPr>
        <w:br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существующих норм лексической сочетаемости;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и употреблять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в устной и письменной р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ечи родственные слова, образованные с использованием аффиксации: имена существительные с помощью суффиксов -</w:t>
      </w:r>
      <w:r>
        <w:rPr>
          <w:rFonts w:ascii="Times New Roman" w:eastAsia="Times New Roman" w:hAnsi="Times New Roman"/>
          <w:color w:val="000000"/>
          <w:sz w:val="24"/>
        </w:rPr>
        <w:t>ity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r>
        <w:rPr>
          <w:rFonts w:ascii="Times New Roman" w:eastAsia="Times New Roman" w:hAnsi="Times New Roman"/>
          <w:color w:val="000000"/>
          <w:sz w:val="24"/>
        </w:rPr>
        <w:t>ship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r>
        <w:rPr>
          <w:rFonts w:ascii="Times New Roman" w:eastAsia="Times New Roman" w:hAnsi="Times New Roman"/>
          <w:color w:val="000000"/>
          <w:sz w:val="24"/>
        </w:rPr>
        <w:t>ance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r>
        <w:rPr>
          <w:rFonts w:ascii="Times New Roman" w:eastAsia="Times New Roman" w:hAnsi="Times New Roman"/>
          <w:color w:val="000000"/>
          <w:sz w:val="24"/>
        </w:rPr>
        <w:t>ence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; имена прилагательные с помощью префикса </w:t>
      </w:r>
      <w:r>
        <w:rPr>
          <w:rFonts w:ascii="Times New Roman" w:eastAsia="Times New Roman" w:hAnsi="Times New Roman"/>
          <w:color w:val="000000"/>
          <w:sz w:val="24"/>
        </w:rPr>
        <w:t>inter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-;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и употреблять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в устной и письменной речи родственные слова,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образованные с помощью конверсии (имя существительное от неопределённой формы глагола (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walk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walk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), глагол от имени существительного (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), имя существительное от прилагательного (</w:t>
      </w:r>
      <w:r>
        <w:rPr>
          <w:rFonts w:ascii="Times New Roman" w:eastAsia="Times New Roman" w:hAnsi="Times New Roman"/>
          <w:color w:val="000000"/>
          <w:sz w:val="24"/>
        </w:rPr>
        <w:t>rich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color w:val="000000"/>
          <w:sz w:val="24"/>
        </w:rPr>
        <w:t>the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rich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и употреблять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в ус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тной и письменной речи изученные многозначные слова, синонимы, антонимы; наиболее частотные фразовые глаголы; сокращения  и  аббревиатуры; </w:t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и употреблять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в устной и письменной речи различные средства связи в тексте для обеспечения логичности и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целостности высказывания;</w:t>
      </w:r>
    </w:p>
    <w:p w:rsidR="00491EE6" w:rsidRPr="00FE6C9D" w:rsidRDefault="00DB400A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4) </w:t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знать и понимать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особенностей структуры простых и сложных предложений английского языка; различных коммуникативных типов предложений английского языка;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в письменном и звучащем тексте и </w:t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употреблять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в устной и пи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сьменной речи:</w:t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- предложения со сложным дополнением (</w:t>
      </w:r>
      <w:r>
        <w:rPr>
          <w:rFonts w:ascii="Times New Roman" w:eastAsia="Times New Roman" w:hAnsi="Times New Roman"/>
          <w:color w:val="000000"/>
          <w:sz w:val="24"/>
        </w:rPr>
        <w:t>Complex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Object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);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- все типы вопросительных предложений в 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Perfect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- повествовательные (утвердительные и отрицательные), вопросительные и побудительные предложения в косвенной речи в настояще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м и прошедшем времени;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- согласование времён в рамках сложного предложения;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- согласование подлежащего, выраженного собирательным существительным (</w:t>
      </w:r>
      <w:r>
        <w:rPr>
          <w:rFonts w:ascii="Times New Roman" w:eastAsia="Times New Roman" w:hAnsi="Times New Roman"/>
          <w:color w:val="000000"/>
          <w:sz w:val="24"/>
        </w:rPr>
        <w:t>family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police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), со сказуемым;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- конструкции с глаголами на -</w:t>
      </w:r>
      <w:r>
        <w:rPr>
          <w:rFonts w:ascii="Times New Roman" w:eastAsia="Times New Roman" w:hAnsi="Times New Roman"/>
          <w:color w:val="000000"/>
          <w:sz w:val="24"/>
        </w:rPr>
        <w:t>ing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love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hate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doing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something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- констру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кции, содержащие глаголы-связки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be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look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feel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seem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- конструкции </w:t>
      </w:r>
      <w:r>
        <w:rPr>
          <w:rFonts w:ascii="Times New Roman" w:eastAsia="Times New Roman" w:hAnsi="Times New Roman"/>
          <w:color w:val="000000"/>
          <w:sz w:val="24"/>
        </w:rPr>
        <w:t>be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get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used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do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something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>
        <w:rPr>
          <w:rFonts w:ascii="Times New Roman" w:eastAsia="Times New Roman" w:hAnsi="Times New Roman"/>
          <w:color w:val="000000"/>
          <w:sz w:val="24"/>
        </w:rPr>
        <w:t>be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get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used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doing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something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-  конструкцию </w:t>
      </w:r>
      <w:r>
        <w:rPr>
          <w:rFonts w:ascii="Times New Roman" w:eastAsia="Times New Roman" w:hAnsi="Times New Roman"/>
          <w:color w:val="000000"/>
          <w:sz w:val="24"/>
        </w:rPr>
        <w:t>both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… </w:t>
      </w:r>
      <w:r>
        <w:rPr>
          <w:rFonts w:ascii="Times New Roman" w:eastAsia="Times New Roman" w:hAnsi="Times New Roman"/>
          <w:color w:val="000000"/>
          <w:sz w:val="24"/>
        </w:rPr>
        <w:t>and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…;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- конструкции 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глаголами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stop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remember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forget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(разница в значении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stop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doi</w:t>
      </w:r>
      <w:r>
        <w:rPr>
          <w:rFonts w:ascii="Times New Roman" w:eastAsia="Times New Roman" w:hAnsi="Times New Roman"/>
          <w:color w:val="000000"/>
          <w:sz w:val="24"/>
        </w:rPr>
        <w:t>ng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smth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stop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to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do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smth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);</w:t>
      </w:r>
    </w:p>
    <w:p w:rsidR="00491EE6" w:rsidRPr="00FE6C9D" w:rsidRDefault="00491EE6">
      <w:pPr>
        <w:rPr>
          <w:lang w:val="ru-RU"/>
        </w:rPr>
        <w:sectPr w:rsidR="00491EE6" w:rsidRPr="00FE6C9D">
          <w:pgSz w:w="11900" w:h="16840"/>
          <w:pgMar w:top="286" w:right="718" w:bottom="428" w:left="666" w:header="720" w:footer="720" w:gutter="0"/>
          <w:cols w:space="720" w:equalWidth="0">
            <w:col w:w="10516" w:space="0"/>
          </w:cols>
          <w:docGrid w:linePitch="360"/>
        </w:sectPr>
      </w:pPr>
    </w:p>
    <w:p w:rsidR="00491EE6" w:rsidRPr="00FE6C9D" w:rsidRDefault="00491EE6">
      <w:pPr>
        <w:autoSpaceDE w:val="0"/>
        <w:autoSpaceDN w:val="0"/>
        <w:spacing w:after="78" w:line="220" w:lineRule="exact"/>
        <w:rPr>
          <w:lang w:val="ru-RU"/>
        </w:rPr>
      </w:pPr>
    </w:p>
    <w:p w:rsidR="00491EE6" w:rsidRPr="00FE6C9D" w:rsidRDefault="00DB400A">
      <w:pPr>
        <w:tabs>
          <w:tab w:val="left" w:pos="180"/>
        </w:tabs>
        <w:autoSpaceDE w:val="0"/>
        <w:autoSpaceDN w:val="0"/>
        <w:spacing w:after="0" w:line="281" w:lineRule="auto"/>
        <w:ind w:right="144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- глаголы в видо-временных формах действительного залога в изъявительном наклонении (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Perfect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Perfect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Cont</w:t>
      </w:r>
      <w:r>
        <w:rPr>
          <w:rFonts w:ascii="Times New Roman" w:eastAsia="Times New Roman" w:hAnsi="Times New Roman"/>
          <w:color w:val="000000"/>
          <w:sz w:val="24"/>
        </w:rPr>
        <w:t>inuous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Future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in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the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);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- модальные глаголы в косвенной речи в настоящем и прошедшем времени;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- неличные формы глагола (инфинитив, герундий, причастия настоящего и прошедшего времени);</w:t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- наречия </w:t>
      </w:r>
      <w:r>
        <w:rPr>
          <w:rFonts w:ascii="Times New Roman" w:eastAsia="Times New Roman" w:hAnsi="Times New Roman"/>
          <w:color w:val="000000"/>
          <w:sz w:val="24"/>
        </w:rPr>
        <w:t>too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color w:val="000000"/>
          <w:sz w:val="24"/>
        </w:rPr>
        <w:t>enough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- отрицательные местоимения </w:t>
      </w:r>
      <w:r>
        <w:rPr>
          <w:rFonts w:ascii="Times New Roman" w:eastAsia="Times New Roman" w:hAnsi="Times New Roman"/>
          <w:color w:val="000000"/>
          <w:sz w:val="24"/>
        </w:rPr>
        <w:t>no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(и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его производные </w:t>
      </w:r>
      <w:r>
        <w:rPr>
          <w:rFonts w:ascii="Times New Roman" w:eastAsia="Times New Roman" w:hAnsi="Times New Roman"/>
          <w:color w:val="000000"/>
          <w:sz w:val="24"/>
        </w:rPr>
        <w:t>nobody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nothing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etc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.), </w:t>
      </w:r>
      <w:r>
        <w:rPr>
          <w:rFonts w:ascii="Times New Roman" w:eastAsia="Times New Roman" w:hAnsi="Times New Roman"/>
          <w:color w:val="000000"/>
          <w:sz w:val="24"/>
        </w:rPr>
        <w:t>none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491EE6" w:rsidRPr="00FE6C9D" w:rsidRDefault="00DB400A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5) </w:t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социокультурными знаниями и умениями: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осуществлять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межличностное и межкультурное общение, используя знания о национально-культурных особенностях своей страны и страны/стран изучаемого языка и осв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оив основные социокультурные элементы речевого поведенческого этикета в стране/странах изучаемого языка в рамках тематического содержания речи;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кратко представлять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родную страну/малую родину и страну/страны изучаемого языка (культурные явления и события;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 достопримечательности, выдающиеся люди); </w:t>
      </w:r>
      <w:r w:rsidRPr="00FE6C9D">
        <w:rPr>
          <w:lang w:val="ru-RU"/>
        </w:rPr>
        <w:br/>
      </w: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оказывать помощь зарубежным гостям в ситуациях повседневного общения (</w:t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объяснить </w:t>
      </w:r>
      <w:r w:rsidRPr="00FE6C9D">
        <w:rPr>
          <w:lang w:val="ru-RU"/>
        </w:rPr>
        <w:br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местонахождение объекта, сообщить возможный маршрут и т. д.);</w:t>
      </w:r>
    </w:p>
    <w:p w:rsidR="00491EE6" w:rsidRPr="00FE6C9D" w:rsidRDefault="00DB400A">
      <w:pPr>
        <w:autoSpaceDE w:val="0"/>
        <w:autoSpaceDN w:val="0"/>
        <w:spacing w:before="190" w:after="0" w:line="281" w:lineRule="auto"/>
        <w:ind w:right="144" w:firstLine="180"/>
        <w:rPr>
          <w:lang w:val="ru-RU"/>
        </w:rPr>
      </w:pP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6) </w:t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компенсаторными умениями: использовать при чтении и аудиро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вании языковую, в том числе контекстуальную, догадку; при непосредственном общении — переспрашивать, просить повторить, уточняя значение незнакомых слов; игнорировать информацию, не являющуюся необходимой для понимания основного содержания прочитанного/про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слушанного текста или для нахождения в тексте запрашиваемой информации;</w:t>
      </w:r>
    </w:p>
    <w:p w:rsidR="00491EE6" w:rsidRPr="00FE6C9D" w:rsidRDefault="00DB400A">
      <w:pPr>
        <w:autoSpaceDE w:val="0"/>
        <w:autoSpaceDN w:val="0"/>
        <w:spacing w:before="190" w:after="0" w:line="271" w:lineRule="auto"/>
        <w:ind w:right="432" w:firstLine="180"/>
        <w:rPr>
          <w:lang w:val="ru-RU"/>
        </w:rPr>
      </w:pP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7) </w:t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понимать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речевые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</w:r>
    </w:p>
    <w:p w:rsidR="00491EE6" w:rsidRPr="00FE6C9D" w:rsidRDefault="00DB400A">
      <w:pPr>
        <w:tabs>
          <w:tab w:val="left" w:pos="180"/>
        </w:tabs>
        <w:autoSpaceDE w:val="0"/>
        <w:autoSpaceDN w:val="0"/>
        <w:spacing w:before="190" w:after="0" w:line="262" w:lineRule="auto"/>
        <w:ind w:right="288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8) уметь </w:t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рассматривать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491EE6" w:rsidRPr="00FE6C9D" w:rsidRDefault="00DB400A">
      <w:pPr>
        <w:autoSpaceDE w:val="0"/>
        <w:autoSpaceDN w:val="0"/>
        <w:spacing w:before="190" w:after="0" w:line="262" w:lineRule="auto"/>
        <w:jc w:val="center"/>
        <w:rPr>
          <w:lang w:val="ru-RU"/>
        </w:rPr>
      </w:pP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9) </w:t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участвовать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в несложных учебных проектах с использованием материалов на английском языке с применением И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КТ, соблюдая правила  информационной  безопасности  при  работе в сети Интернет;</w:t>
      </w:r>
    </w:p>
    <w:p w:rsidR="00491EE6" w:rsidRPr="00FE6C9D" w:rsidRDefault="00DB400A">
      <w:pPr>
        <w:tabs>
          <w:tab w:val="left" w:pos="180"/>
        </w:tabs>
        <w:autoSpaceDE w:val="0"/>
        <w:autoSpaceDN w:val="0"/>
        <w:spacing w:before="190" w:after="0" w:line="262" w:lineRule="auto"/>
        <w:ind w:right="432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10) </w:t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использовать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иноязычные словари и справочники, в том числе информационно-справочные системы в электронной форме;</w:t>
      </w:r>
    </w:p>
    <w:p w:rsidR="00491EE6" w:rsidRPr="00FE6C9D" w:rsidRDefault="00DB400A">
      <w:pPr>
        <w:tabs>
          <w:tab w:val="left" w:pos="180"/>
        </w:tabs>
        <w:autoSpaceDE w:val="0"/>
        <w:autoSpaceDN w:val="0"/>
        <w:spacing w:before="192" w:after="0" w:line="262" w:lineRule="auto"/>
        <w:ind w:right="1008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11) </w:t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>достигать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взаимопонимания в процессе устного и письме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нного общения с носителями иностранного языка, людьми другой культуры;</w:t>
      </w:r>
    </w:p>
    <w:p w:rsidR="00491EE6" w:rsidRPr="00FE6C9D" w:rsidRDefault="00DB400A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FE6C9D">
        <w:rPr>
          <w:lang w:val="ru-RU"/>
        </w:rPr>
        <w:tab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12) </w:t>
      </w:r>
      <w:r w:rsidRPr="00FE6C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сравнивать </w:t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>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491EE6" w:rsidRPr="00FE6C9D" w:rsidRDefault="00491EE6">
      <w:pPr>
        <w:rPr>
          <w:lang w:val="ru-RU"/>
        </w:rPr>
        <w:sectPr w:rsidR="00491EE6" w:rsidRPr="00FE6C9D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91EE6" w:rsidRPr="00FE6C9D" w:rsidRDefault="00491EE6">
      <w:pPr>
        <w:autoSpaceDE w:val="0"/>
        <w:autoSpaceDN w:val="0"/>
        <w:spacing w:after="64" w:line="220" w:lineRule="exact"/>
        <w:rPr>
          <w:lang w:val="ru-RU"/>
        </w:rPr>
      </w:pPr>
    </w:p>
    <w:p w:rsidR="00491EE6" w:rsidRDefault="00DB400A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84"/>
        <w:gridCol w:w="7480"/>
        <w:gridCol w:w="528"/>
        <w:gridCol w:w="1106"/>
        <w:gridCol w:w="1140"/>
        <w:gridCol w:w="804"/>
        <w:gridCol w:w="1370"/>
        <w:gridCol w:w="1296"/>
        <w:gridCol w:w="1394"/>
      </w:tblGrid>
      <w:tr w:rsidR="00491EE6">
        <w:trPr>
          <w:trHeight w:hRule="exact" w:val="348"/>
        </w:trPr>
        <w:tc>
          <w:tcPr>
            <w:tcW w:w="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7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1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деятельности</w:t>
            </w:r>
          </w:p>
        </w:tc>
        <w:tc>
          <w:tcPr>
            <w:tcW w:w="1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1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491EE6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EE6" w:rsidRDefault="00491EE6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EE6" w:rsidRDefault="00491EE6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EE6" w:rsidRDefault="00491EE6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EE6" w:rsidRDefault="00491EE6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EE6" w:rsidRDefault="00491EE6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EE6" w:rsidRDefault="00491EE6"/>
        </w:tc>
      </w:tr>
      <w:tr w:rsidR="00491EE6">
        <w:trPr>
          <w:trHeight w:hRule="exact" w:val="542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66" w:after="0" w:line="247" w:lineRule="auto"/>
              <w:ind w:left="7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Взаимоотношения в семье и с друзьями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78" w:after="0" w:line="245" w:lineRule="auto"/>
              <w:ind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Лексическая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сторона речи;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</w:tr>
      <w:tr w:rsidR="00491EE6">
        <w:trPr>
          <w:trHeight w:hRule="exact" w:val="54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64" w:after="0" w:line="250" w:lineRule="auto"/>
              <w:ind w:left="7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Внешность и характер человека/литературного персонажа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76" w:after="0" w:line="245" w:lineRule="auto"/>
              <w:ind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Фонетическая сторона речи;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</w:tr>
      <w:tr w:rsidR="00491EE6">
        <w:trPr>
          <w:trHeight w:hRule="exact" w:val="54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64" w:after="0" w:line="233" w:lineRule="auto"/>
              <w:ind w:left="7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Досуг и увлечения/хобби современного подростка (чтение, кино, театр, музей, спорт, музыка)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Диалогическая речь;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Тестирование;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</w:tr>
      <w:tr w:rsidR="00491EE6">
        <w:trPr>
          <w:trHeight w:hRule="exact" w:val="348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64" w:after="0" w:line="233" w:lineRule="auto"/>
              <w:ind w:left="7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Здоровый образ жизни. Режим труда и отдыха. Фитнес. </w:t>
            </w:r>
            <w:r w:rsidRPr="00FE6C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Сбалансированное питание. Посещение врача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Аудирование;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Диктант;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</w:tr>
      <w:tr w:rsidR="00491EE6" w:rsidRPr="00FE6C9D">
        <w:trPr>
          <w:trHeight w:hRule="exact" w:val="924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64" w:after="0" w:line="250" w:lineRule="auto"/>
              <w:ind w:left="72"/>
            </w:pPr>
            <w:r w:rsidRPr="00FE6C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Покупки: одежда, обувь и продукты питания.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Карманные деньги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Смысловое чтение;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491EE6">
            <w:pPr>
              <w:rPr>
                <w:lang w:val="ru-RU"/>
              </w:rPr>
            </w:pPr>
          </w:p>
        </w:tc>
      </w:tr>
      <w:tr w:rsidR="00491EE6">
        <w:trPr>
          <w:trHeight w:hRule="exact" w:val="54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66" w:after="0" w:line="252" w:lineRule="auto"/>
              <w:ind w:left="72" w:right="144"/>
            </w:pPr>
            <w:r w:rsidRPr="00FE6C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Школа, школьная жизнь, школьная форма, изучаемые предметы и отношение к ним.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Посещение школьной библиотеки/ресурсного центра. Переписка с зарубежными сверстниками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Письменная речь;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</w:tr>
      <w:tr w:rsidR="00491EE6">
        <w:trPr>
          <w:trHeight w:hRule="exact" w:val="54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66" w:after="0" w:line="247" w:lineRule="auto"/>
              <w:ind w:left="7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Виды отдыха в различное время года. Путешествия по </w:t>
            </w:r>
            <w:r w:rsidRPr="00FE6C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России и зарубежным странам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Грамматическая сторона речи;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</w:tr>
      <w:tr w:rsidR="00491EE6">
        <w:trPr>
          <w:trHeight w:hRule="exact" w:val="542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66" w:after="0" w:line="230" w:lineRule="auto"/>
              <w:ind w:left="72"/>
            </w:pPr>
            <w:r w:rsidRPr="00FE6C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Природа: флора и фауна. Проблемы экологии.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Климат, погода. Стихийные бедствия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78" w:after="0" w:line="245" w:lineRule="auto"/>
              <w:ind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Фонетическая сторона речи;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Тестирование;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</w:tr>
      <w:tr w:rsidR="00491EE6">
        <w:trPr>
          <w:trHeight w:hRule="exact" w:val="54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64" w:after="0" w:line="250" w:lineRule="auto"/>
              <w:ind w:left="72"/>
            </w:pPr>
            <w:r w:rsidRPr="00FE6C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Условия проживания в </w:t>
            </w:r>
            <w:r w:rsidRPr="00FE6C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городской/сельской местности.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Транспорт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Диалогическая речь;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Диктант;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</w:tr>
      <w:tr w:rsidR="00491EE6" w:rsidRPr="00FE6C9D">
        <w:trPr>
          <w:trHeight w:hRule="exact" w:val="924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64" w:after="0" w:line="250" w:lineRule="auto"/>
              <w:ind w:left="72"/>
            </w:pPr>
            <w:r w:rsidRPr="00FE6C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Средства массовой информации. Телевидение. Радио.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Пресса. Интернет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Аудирование;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491EE6">
            <w:pPr>
              <w:rPr>
                <w:lang w:val="ru-RU"/>
              </w:rPr>
            </w:pPr>
          </w:p>
        </w:tc>
      </w:tr>
      <w:tr w:rsidR="00491EE6">
        <w:trPr>
          <w:trHeight w:hRule="exact" w:val="732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 xml:space="preserve">Родная страна </w:t>
            </w:r>
            <w:r w:rsidRPr="00FE6C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 страна/страны изучаемого языка. Их географическое положение, столицы; население; официальные языки;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Грамматическая сторона речи;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</w:tr>
      <w:tr w:rsidR="00491EE6">
        <w:trPr>
          <w:trHeight w:hRule="exact" w:val="542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Выдающиеся люди родной страны и страны/стран изучаемого языка: учёные, писатели, поэты, художники, музыканты, спортсмены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Социокультурные знания и умения;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</w:tr>
      <w:tr w:rsidR="00491EE6">
        <w:trPr>
          <w:trHeight w:hRule="exact" w:val="328"/>
        </w:trPr>
        <w:tc>
          <w:tcPr>
            <w:tcW w:w="7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4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</w:tr>
    </w:tbl>
    <w:p w:rsidR="00491EE6" w:rsidRDefault="00491EE6">
      <w:pPr>
        <w:autoSpaceDE w:val="0"/>
        <w:autoSpaceDN w:val="0"/>
        <w:spacing w:after="0" w:line="14" w:lineRule="exact"/>
      </w:pPr>
    </w:p>
    <w:p w:rsidR="00491EE6" w:rsidRDefault="00491EE6">
      <w:pPr>
        <w:sectPr w:rsidR="00491EE6">
          <w:pgSz w:w="16840" w:h="11900"/>
          <w:pgMar w:top="282" w:right="640" w:bottom="116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91EE6" w:rsidRDefault="00491EE6">
      <w:pPr>
        <w:autoSpaceDE w:val="0"/>
        <w:autoSpaceDN w:val="0"/>
        <w:spacing w:after="78" w:line="220" w:lineRule="exact"/>
      </w:pPr>
    </w:p>
    <w:p w:rsidR="00491EE6" w:rsidRDefault="00DB400A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491EE6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491EE6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EE6" w:rsidRDefault="00491EE6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EE6" w:rsidRDefault="00491EE6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EE6" w:rsidRDefault="00491EE6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EE6" w:rsidRDefault="00491EE6"/>
        </w:tc>
      </w:tr>
      <w:tr w:rsidR="00491EE6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83" w:lineRule="auto"/>
              <w:ind w:left="72" w:right="144"/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изучаемые предметы и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отношение к ним.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Встреча с одноклассниками после летних каникул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91EE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81" w:lineRule="auto"/>
              <w:ind w:left="72"/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зарубежным странам.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Летние каникулы с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друзьями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491EE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81" w:lineRule="auto"/>
              <w:ind w:left="72"/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зарубежным странам.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Летние каникулы с семьей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491EE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 w:line="271" w:lineRule="auto"/>
              <w:ind w:left="72" w:right="170"/>
              <w:jc w:val="both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Взаимоотношения в семье и с друзьями. Моя семья и мои друзья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491EE6" w:rsidRPr="00FE6C9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Проблема взрослых и подростков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491EE6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100" w:after="0" w:line="271" w:lineRule="auto"/>
              <w:ind w:left="72"/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Отношения с родителями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91EE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71" w:lineRule="auto"/>
              <w:ind w:left="72"/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Взаимоотношения в семье </w:t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 с друзьями.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Отношения с друзьями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491EE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Дружба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взаимовыручка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491EE6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</w:tbl>
    <w:p w:rsidR="00491EE6" w:rsidRDefault="00491EE6">
      <w:pPr>
        <w:autoSpaceDE w:val="0"/>
        <w:autoSpaceDN w:val="0"/>
        <w:spacing w:after="0" w:line="14" w:lineRule="exact"/>
      </w:pPr>
    </w:p>
    <w:p w:rsidR="00491EE6" w:rsidRDefault="00491EE6">
      <w:pPr>
        <w:sectPr w:rsidR="00491EE6">
          <w:pgSz w:w="11900" w:h="16840"/>
          <w:pgMar w:top="298" w:right="650" w:bottom="5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91EE6" w:rsidRDefault="00491EE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491EE6" w:rsidRPr="00FE6C9D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Внешность и характер человека/литературного персонажа.</w:t>
            </w:r>
          </w:p>
          <w:p w:rsidR="00491EE6" w:rsidRDefault="00DB400A">
            <w:pPr>
              <w:autoSpaceDE w:val="0"/>
              <w:autoSpaceDN w:val="0"/>
              <w:spacing w:before="7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Положительные качества характера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491EE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/>
              <w:ind w:left="72"/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Внешность и характер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человека/литературного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персонажа.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Отрицательные качества характера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91EE6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100" w:after="0" w:line="281" w:lineRule="auto"/>
              <w:ind w:left="72" w:right="144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Внешность и характер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человека/литературного персонажа. Персонажи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моих любимых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литературы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491EE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/>
              <w:ind w:left="72" w:right="288"/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Внешность и характер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человека/литературного персонажа.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491EE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питания.</w:t>
            </w:r>
          </w:p>
          <w:p w:rsidR="00491EE6" w:rsidRPr="00FE6C9D" w:rsidRDefault="00DB400A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Карманные деньги. С друзьями за покупками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491EE6" w:rsidRPr="00FE6C9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</w:t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питания.</w:t>
            </w:r>
          </w:p>
          <w:p w:rsidR="00491EE6" w:rsidRDefault="00DB400A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Покупки онлайн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491EE6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71" w:lineRule="auto"/>
              <w:ind w:left="72"/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Одежда повседневная и нарядная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91EE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100" w:after="0"/>
              <w:ind w:left="72" w:right="144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Обувь для школы, спорта и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отдыха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491EE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/>
              <w:ind w:left="72" w:right="144"/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r w:rsidRPr="00FE6C9D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Покупка продуктов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питания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491EE6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Карманные деньги.</w:t>
            </w:r>
          </w:p>
          <w:p w:rsidR="00491EE6" w:rsidRPr="00FE6C9D" w:rsidRDefault="00DB400A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Ответственное отношение к карманным расходам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</w:tbl>
    <w:p w:rsidR="00491EE6" w:rsidRDefault="00491EE6">
      <w:pPr>
        <w:autoSpaceDE w:val="0"/>
        <w:autoSpaceDN w:val="0"/>
        <w:spacing w:after="0" w:line="14" w:lineRule="exact"/>
      </w:pPr>
    </w:p>
    <w:p w:rsidR="00491EE6" w:rsidRDefault="00491EE6">
      <w:pPr>
        <w:sectPr w:rsidR="00491EE6">
          <w:pgSz w:w="11900" w:h="16840"/>
          <w:pgMar w:top="284" w:right="650" w:bottom="6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91EE6" w:rsidRDefault="00491EE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491EE6" w:rsidRPr="00FE6C9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питания.</w:t>
            </w:r>
          </w:p>
          <w:p w:rsidR="00491EE6" w:rsidRPr="00FE6C9D" w:rsidRDefault="00DB400A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Карманные деньги.</w:t>
            </w:r>
          </w:p>
          <w:p w:rsidR="00491EE6" w:rsidRPr="00FE6C9D" w:rsidRDefault="00DB400A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Обобщение и контроль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491EE6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Досуг и увлечения/хобби современного подростка (чтение, кино, театр,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музей, спорт, музыка).</w:t>
            </w:r>
          </w:p>
          <w:p w:rsidR="00491EE6" w:rsidRPr="00FE6C9D" w:rsidRDefault="00DB400A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Чтение в жизни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современного подростка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91EE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Досуг и увлечения/хобби современного подростка (чтение, кино, театр,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музей, спорт, </w:t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музыка).</w:t>
            </w:r>
          </w:p>
          <w:p w:rsidR="00491EE6" w:rsidRPr="00FE6C9D" w:rsidRDefault="00DB400A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Идем в театр или в кино?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491EE6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Досуг и увлечения/хобби современного подростка (чтение, кино, театр,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музей, спорт, музыка).</w:t>
            </w:r>
          </w:p>
          <w:p w:rsidR="00491EE6" w:rsidRPr="00FE6C9D" w:rsidRDefault="00DB400A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Занятия спортом вместе с друзьями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491EE6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81" w:lineRule="auto"/>
              <w:ind w:left="72" w:right="288"/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Досуг и увлечения/хобби </w:t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современного подростка (чтение, кино, театр,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музей, спорт, музыка).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 друзьями на экскурсию в музей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491EE6" w:rsidRPr="00FE6C9D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81" w:lineRule="auto"/>
              <w:ind w:left="72" w:right="288"/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Досуг и увлечения/хобби современного подростка (чтение, кино, театр,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музей, спорт, музыка). </w:t>
            </w:r>
            <w:r w:rsidRPr="00FE6C9D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 в нашей жизни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 w:line="278" w:lineRule="auto"/>
              <w:ind w:left="7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491EE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81" w:lineRule="auto"/>
              <w:ind w:left="72" w:right="288"/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Досуг и увлечения/хобби современного подростка (чтение, кино, театр,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музей, спорт, музыка). </w:t>
            </w:r>
            <w:r w:rsidRPr="00FE6C9D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 и обобщение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91EE6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Досуг и увлечения/хобби современного подростка (чтение, кино, театр,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музей, </w:t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спорт, музыка).</w:t>
            </w:r>
          </w:p>
          <w:p w:rsidR="00491EE6" w:rsidRDefault="00DB400A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Чтение на каникулах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491EE6" w:rsidRDefault="00491EE6">
      <w:pPr>
        <w:autoSpaceDE w:val="0"/>
        <w:autoSpaceDN w:val="0"/>
        <w:spacing w:after="0" w:line="14" w:lineRule="exact"/>
      </w:pPr>
    </w:p>
    <w:p w:rsidR="00491EE6" w:rsidRDefault="00491EE6">
      <w:pPr>
        <w:sectPr w:rsidR="00491EE6">
          <w:pgSz w:w="11900" w:h="16840"/>
          <w:pgMar w:top="284" w:right="650" w:bottom="44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91EE6" w:rsidRDefault="00491EE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491EE6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Досуг и увлечения/хобби современного подростка </w:t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(чтение, кино, театр,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музей, спорт, музыка).</w:t>
            </w:r>
          </w:p>
          <w:p w:rsidR="00491EE6" w:rsidRPr="00FE6C9D" w:rsidRDefault="00DB400A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Свободное время с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родителями и с друзьями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491EE6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Досуг и увлечения/хобби современного подростка (чтение, кино, театр,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музей, спорт, музыка).</w:t>
            </w:r>
          </w:p>
          <w:p w:rsidR="00491EE6" w:rsidRDefault="00DB400A">
            <w:pPr>
              <w:autoSpaceDE w:val="0"/>
              <w:autoSpaceDN w:val="0"/>
              <w:spacing w:before="7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Олимпийские виды спорта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491EE6" w:rsidRPr="00FE6C9D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Досуг и увлечения/хобби современного подростка (чтение, кино, театр,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музей, спорт, музыка).</w:t>
            </w:r>
          </w:p>
          <w:p w:rsidR="00491EE6" w:rsidRDefault="00DB400A">
            <w:pPr>
              <w:autoSpaceDE w:val="0"/>
              <w:autoSpaceDN w:val="0"/>
              <w:spacing w:before="70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Чемпионат мира по футболу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491EE6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Досуг и увлечения/хобби современного подростка (чтение, кино, театр,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музей, </w:t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спорт, музыка).</w:t>
            </w:r>
          </w:p>
          <w:p w:rsidR="00491EE6" w:rsidRDefault="00DB400A">
            <w:pPr>
              <w:autoSpaceDE w:val="0"/>
              <w:autoSpaceDN w:val="0"/>
              <w:spacing w:before="7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Экстремальные виды спорта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91EE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Здоровый образ жизни: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режим труда и отдыха,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фитнес, сбалансированное питание.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Гамбургер или яблоко?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491EE6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100" w:after="0" w:line="283" w:lineRule="auto"/>
              <w:ind w:left="72" w:right="144"/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Здоровый образ жизни: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режим труда и отдыха,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фитнес, сбалансированное питание.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Полезный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завтрак: школьная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столовая или домашний завтрак в контейнере?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491EE6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Здоровый образ жизни: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режим труда и отдыха,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фитнес, сбалансированное питание.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Я веду здоровый образ жизни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</w:tbl>
    <w:p w:rsidR="00491EE6" w:rsidRDefault="00491EE6">
      <w:pPr>
        <w:autoSpaceDE w:val="0"/>
        <w:autoSpaceDN w:val="0"/>
        <w:spacing w:after="0" w:line="14" w:lineRule="exact"/>
      </w:pPr>
    </w:p>
    <w:p w:rsidR="00491EE6" w:rsidRDefault="00491EE6">
      <w:pPr>
        <w:sectPr w:rsidR="00491EE6">
          <w:pgSz w:w="11900" w:h="16840"/>
          <w:pgMar w:top="284" w:right="650" w:bottom="8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91EE6" w:rsidRDefault="00491EE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491EE6" w:rsidRPr="00FE6C9D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Здоровый образ жизни: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режим труда и отдыха,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фитнес, сбалансированное питание.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Спортивные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занятия на уроке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физкультуры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491EE6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83" w:lineRule="auto"/>
              <w:ind w:left="72" w:right="144"/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Здоровый образ жизни: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режим труда и отдыха,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фитнес, сбалансированное питание.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Пешком, на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велосипеде или на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машине?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91EE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Здоровый образ жизни: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режим труда и отдыха,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фитнес, сбалансированное питание.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Предпочтения в еде мои и моей семьи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491EE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Здоровый образ жизни: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режим труда и отдыха,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фитнес, сбалансированное питание.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Фитнес: йога или скалолазание?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491EE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Здоровый образ жизни: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режим труда и отдыха,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фитнес, сбалансированное питание.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Фитнес на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природе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491EE6" w:rsidRPr="00FE6C9D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83" w:lineRule="auto"/>
              <w:ind w:left="72" w:right="144"/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Здоровый образ жизни: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режим труда и отдыха,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фитнес, сбалансированное питание.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Активно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заниматься спортом или наблюдать с трибуны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 w:line="278" w:lineRule="auto"/>
              <w:ind w:left="7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491EE6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Здоровый образ жизни: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режим труда и отдыха,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фитнес, сбалансированное питание.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Командные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соревнования. Посещение спортивных секций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491EE6" w:rsidRDefault="00491EE6">
      <w:pPr>
        <w:autoSpaceDE w:val="0"/>
        <w:autoSpaceDN w:val="0"/>
        <w:spacing w:after="0" w:line="14" w:lineRule="exact"/>
      </w:pPr>
    </w:p>
    <w:p w:rsidR="00491EE6" w:rsidRDefault="00491EE6">
      <w:pPr>
        <w:sectPr w:rsidR="00491EE6">
          <w:pgSz w:w="11900" w:h="16840"/>
          <w:pgMar w:top="284" w:right="650" w:bottom="103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91EE6" w:rsidRDefault="00491EE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491EE6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Здоровый образ жизни: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режим труда и отдыха,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фитнес, сбалансированное питание.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Здоровый режим дня в будние и выходны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е дни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491EE6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/>
              <w:ind w:left="72"/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Здоровый образ жизни: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режим труда и отдыха,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фитнес, сбалансированное питание.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Посещение врача.</w:t>
            </w:r>
          </w:p>
          <w:p w:rsidR="00491EE6" w:rsidRDefault="00DB400A">
            <w:pPr>
              <w:autoSpaceDE w:val="0"/>
              <w:autoSpaceDN w:val="0"/>
              <w:spacing w:before="7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 врача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491EE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/>
              <w:ind w:left="72"/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Здоровый образ жизни: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режим труда и отдыха,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фитнес, сбалансированное питание.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Посещение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врача.</w:t>
            </w:r>
          </w:p>
          <w:p w:rsidR="00491EE6" w:rsidRDefault="00DB400A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491EE6" w:rsidRPr="00FE6C9D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изучаемые предметы и отношение к ним.</w:t>
            </w:r>
          </w:p>
          <w:p w:rsidR="00491EE6" w:rsidRPr="00FE6C9D" w:rsidRDefault="00DB400A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компьютера на уроках по различным предметам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491EE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изучаемые предметы и отношение к ним.</w:t>
            </w:r>
          </w:p>
          <w:p w:rsidR="00491EE6" w:rsidRDefault="00DB400A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Школьные выставки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91EE6">
        <w:trPr>
          <w:trHeight w:hRule="exact" w:val="28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 w:line="278" w:lineRule="auto"/>
              <w:ind w:left="72" w:right="288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изучаемые предметы и отношение к ним.</w:t>
            </w:r>
          </w:p>
          <w:p w:rsidR="00491EE6" w:rsidRPr="00FE6C9D" w:rsidRDefault="00DB400A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Переписка с зарубежными сверстниками. Моя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школьная жизнь: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достоинства и недостатки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491EE6" w:rsidRDefault="00491EE6">
      <w:pPr>
        <w:autoSpaceDE w:val="0"/>
        <w:autoSpaceDN w:val="0"/>
        <w:spacing w:after="0" w:line="14" w:lineRule="exact"/>
      </w:pPr>
    </w:p>
    <w:p w:rsidR="00491EE6" w:rsidRDefault="00491EE6">
      <w:pPr>
        <w:sectPr w:rsidR="00491EE6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91EE6" w:rsidRDefault="00491EE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491EE6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изучаемые предметы и отношение к ним.</w:t>
            </w:r>
          </w:p>
          <w:p w:rsidR="00491EE6" w:rsidRDefault="00DB400A">
            <w:pPr>
              <w:autoSpaceDE w:val="0"/>
              <w:autoSpaceDN w:val="0"/>
              <w:spacing w:before="70" w:after="0"/>
              <w:ind w:left="72" w:right="144"/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Переписка с зарубежными сверстниками. Школьные традиции.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Новый год 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школе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491EE6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 w:line="278" w:lineRule="auto"/>
              <w:ind w:left="72" w:right="288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изучаемые предметы и отношение к ним.</w:t>
            </w:r>
          </w:p>
          <w:p w:rsidR="00491EE6" w:rsidRPr="00FE6C9D" w:rsidRDefault="00DB400A">
            <w:pPr>
              <w:autoSpaceDE w:val="0"/>
              <w:autoSpaceDN w:val="0"/>
              <w:spacing w:before="70" w:after="0" w:line="271" w:lineRule="auto"/>
              <w:ind w:left="72" w:right="150"/>
              <w:jc w:val="both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Переписка с зарубежными </w:t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сверстниками. Обобщение и контроль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491EE6" w:rsidRPr="00FE6C9D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изучаемые предметы и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отношение к ним.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Встреча с одноклассниками после зимних каникул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491EE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изучаемые предметы и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отношение к ним.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Зимняя эстафета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91EE6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изучаемые предметы и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отношение к ним.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Чистота в школе и в классе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491EE6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81" w:lineRule="auto"/>
              <w:ind w:left="72" w:right="288"/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изучаемые предметы и отношение к ним.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День здоровья в школе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</w:tbl>
    <w:p w:rsidR="00491EE6" w:rsidRDefault="00491EE6">
      <w:pPr>
        <w:autoSpaceDE w:val="0"/>
        <w:autoSpaceDN w:val="0"/>
        <w:spacing w:after="0" w:line="14" w:lineRule="exact"/>
      </w:pPr>
    </w:p>
    <w:p w:rsidR="00491EE6" w:rsidRDefault="00491EE6">
      <w:pPr>
        <w:sectPr w:rsidR="00491EE6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91EE6" w:rsidRDefault="00491EE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491EE6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изучаемые предметы и отношение к ним.</w:t>
            </w:r>
          </w:p>
          <w:p w:rsidR="00491EE6" w:rsidRPr="00FE6C9D" w:rsidRDefault="00DB400A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Переписка с зарубежными сверс</w:t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тниками. Английский язык и мои учителя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английского языка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491EE6" w:rsidRPr="00FE6C9D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 w:line="278" w:lineRule="auto"/>
              <w:ind w:left="72" w:right="288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изучаемые предметы и отношение к ним.</w:t>
            </w:r>
          </w:p>
          <w:p w:rsidR="00491EE6" w:rsidRPr="00FE6C9D" w:rsidRDefault="00DB400A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Переписка с зарубежными сверстниками. Мой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любимый школьный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предмет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 w:line="278" w:lineRule="auto"/>
              <w:ind w:left="7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491EE6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изучаемые предметы и отношение к ним.</w:t>
            </w:r>
          </w:p>
          <w:p w:rsidR="00491EE6" w:rsidRPr="00FE6C9D" w:rsidRDefault="00DB400A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Переписка с зарубежными сверстниками. Школьная форма в российских и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британских школах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91EE6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Школа, школьная жизнь, </w:t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школьная форма,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изучаемые предметы и отношение к ним.</w:t>
            </w:r>
          </w:p>
          <w:p w:rsidR="00491EE6" w:rsidRPr="00FE6C9D" w:rsidRDefault="00DB400A">
            <w:pPr>
              <w:autoSpaceDE w:val="0"/>
              <w:autoSpaceDN w:val="0"/>
              <w:spacing w:before="70" w:after="0" w:line="278" w:lineRule="auto"/>
              <w:ind w:left="72" w:right="144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Переписка с зарубежными сверстниками. Письма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зарубежным друзьям по переписке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491EE6">
        <w:trPr>
          <w:trHeight w:hRule="exact" w:val="316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изучаемые предметы и отношение к ним.</w:t>
            </w:r>
          </w:p>
          <w:p w:rsidR="00491EE6" w:rsidRPr="00FE6C9D" w:rsidRDefault="00DB400A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Посещение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библиотеки/ресурсного центра.</w:t>
            </w:r>
          </w:p>
          <w:p w:rsidR="00491EE6" w:rsidRPr="00FE6C9D" w:rsidRDefault="00DB400A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Библиотека/ресурсный центр в моей школе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491EE6" w:rsidRDefault="00491EE6">
      <w:pPr>
        <w:autoSpaceDE w:val="0"/>
        <w:autoSpaceDN w:val="0"/>
        <w:spacing w:after="0" w:line="14" w:lineRule="exact"/>
      </w:pPr>
    </w:p>
    <w:p w:rsidR="00491EE6" w:rsidRDefault="00491EE6">
      <w:pPr>
        <w:sectPr w:rsidR="00491EE6">
          <w:pgSz w:w="11900" w:h="16840"/>
          <w:pgMar w:top="284" w:right="650" w:bottom="8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91EE6" w:rsidRDefault="00491EE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491EE6">
        <w:trPr>
          <w:trHeight w:hRule="exact" w:val="35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изучаемые предметы и отношение к ним.</w:t>
            </w:r>
          </w:p>
          <w:p w:rsidR="00491EE6" w:rsidRPr="00FE6C9D" w:rsidRDefault="00DB400A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Посещение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библиотеки/ресурсного центра. Идем в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библиотеку/ресурсный центр и готовим проект с одноклассниками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491EE6" w:rsidRPr="00FE6C9D">
        <w:trPr>
          <w:trHeight w:hRule="exact" w:val="351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100" w:after="0"/>
              <w:ind w:left="72" w:right="288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изучаемые предметы и отношение к ним.</w:t>
            </w:r>
          </w:p>
          <w:p w:rsidR="00491EE6" w:rsidRPr="00FE6C9D" w:rsidRDefault="00DB400A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Посещение школьной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библиотеки/ресурсного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центра. Переписка с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зарубежными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сверстниками. Обобщение и контроль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100" w:after="0"/>
              <w:ind w:left="7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491EE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Природа: флора и фауна. </w:t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Климат, погода. Природа как ценность и объект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красоты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91EE6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Природа: флора и фауна. Проблемы экологии.</w:t>
            </w:r>
          </w:p>
          <w:p w:rsidR="00491EE6" w:rsidRPr="00FE6C9D" w:rsidRDefault="00DB400A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Климат, погода.</w:t>
            </w:r>
          </w:p>
          <w:p w:rsidR="00491EE6" w:rsidRPr="00FE6C9D" w:rsidRDefault="00DB400A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Природные зоны России. Климат России и погода в моем регионе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491EE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Природа: флора и фауна. </w:t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Климат, погода. Климат Великобритании, США и Австралии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491EE6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Природа: флора и фауна. Климат, погода. Растения и животные России,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Канады и Австралии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</w:tbl>
    <w:p w:rsidR="00491EE6" w:rsidRDefault="00491EE6">
      <w:pPr>
        <w:autoSpaceDE w:val="0"/>
        <w:autoSpaceDN w:val="0"/>
        <w:spacing w:after="0" w:line="14" w:lineRule="exact"/>
      </w:pPr>
    </w:p>
    <w:p w:rsidR="00491EE6" w:rsidRDefault="00491EE6">
      <w:pPr>
        <w:sectPr w:rsidR="00491EE6">
          <w:pgSz w:w="11900" w:h="16840"/>
          <w:pgMar w:top="284" w:right="650" w:bottom="127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91EE6" w:rsidRDefault="00491EE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491EE6" w:rsidRPr="00FE6C9D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Природа: флора и фауна. Проблемы экологии.</w:t>
            </w:r>
          </w:p>
          <w:p w:rsidR="00491EE6" w:rsidRPr="00FE6C9D" w:rsidRDefault="00DB400A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Климат, погода.</w:t>
            </w:r>
          </w:p>
          <w:p w:rsidR="00491EE6" w:rsidRPr="00FE6C9D" w:rsidRDefault="00DB400A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Стихийные бедствия.</w:t>
            </w:r>
          </w:p>
          <w:p w:rsidR="00491EE6" w:rsidRPr="00FE6C9D" w:rsidRDefault="00DB400A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экологической культуры и ответственного отношения к природе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491EE6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Климат, погода.</w:t>
            </w:r>
          </w:p>
          <w:p w:rsidR="00491EE6" w:rsidRPr="00FE6C9D" w:rsidRDefault="00DB400A">
            <w:pPr>
              <w:autoSpaceDE w:val="0"/>
              <w:autoSpaceDN w:val="0"/>
              <w:spacing w:before="72" w:after="0" w:line="271" w:lineRule="auto"/>
              <w:ind w:left="72" w:right="576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Стихийные бедствия. Мировые проблемы экологии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91EE6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Природа: флора и фауна. Проблемы экологии.</w:t>
            </w:r>
          </w:p>
          <w:p w:rsidR="00491EE6" w:rsidRPr="00FE6C9D" w:rsidRDefault="00DB400A">
            <w:pPr>
              <w:autoSpaceDE w:val="0"/>
              <w:autoSpaceDN w:val="0"/>
              <w:spacing w:before="70" w:after="0"/>
              <w:ind w:left="72" w:right="43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Стихийные бедствия. Стихийные бедствия в мире, их последствия и защита от них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491EE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Природа: флора и фауна. Проблемы экологии.</w:t>
            </w:r>
          </w:p>
          <w:p w:rsidR="00491EE6" w:rsidRPr="00FE6C9D" w:rsidRDefault="00DB400A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Климат, погода.</w:t>
            </w:r>
          </w:p>
          <w:p w:rsidR="00491EE6" w:rsidRPr="00FE6C9D" w:rsidRDefault="00DB400A">
            <w:pPr>
              <w:autoSpaceDE w:val="0"/>
              <w:autoSpaceDN w:val="0"/>
              <w:spacing w:before="70" w:after="0" w:line="262" w:lineRule="auto"/>
              <w:ind w:right="288"/>
              <w:jc w:val="center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Экологические лагеря и проведение субботника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491EE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Природа: флора и фауна. Проблемы экологии.</w:t>
            </w:r>
          </w:p>
          <w:p w:rsidR="00491EE6" w:rsidRPr="00FE6C9D" w:rsidRDefault="00DB400A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Климат, погода.</w:t>
            </w:r>
          </w:p>
          <w:p w:rsidR="00491EE6" w:rsidRPr="00FE6C9D" w:rsidRDefault="00DB400A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Стихийные бедствия. Обобщение и контроль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491EE6" w:rsidRPr="00FE6C9D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100" w:after="0" w:line="271" w:lineRule="auto"/>
              <w:ind w:left="72" w:right="43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Условия проживания в городской/сельской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местности. Транспорт.</w:t>
            </w:r>
          </w:p>
          <w:p w:rsidR="00491EE6" w:rsidRPr="00FE6C9D" w:rsidRDefault="00DB400A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Плюсы и минусы жизни в сельской местности.</w:t>
            </w:r>
          </w:p>
          <w:p w:rsidR="00491EE6" w:rsidRDefault="00DB400A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Фермы и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животноводство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100" w:after="0"/>
              <w:ind w:left="7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491EE6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Условия проживания в городской/сельской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местности. Транспорт.</w:t>
            </w:r>
          </w:p>
          <w:p w:rsidR="00491EE6" w:rsidRPr="00FE6C9D" w:rsidRDefault="00DB400A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Плюсы и минусы жизни в городе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491EE6" w:rsidRDefault="00491EE6">
      <w:pPr>
        <w:autoSpaceDE w:val="0"/>
        <w:autoSpaceDN w:val="0"/>
        <w:spacing w:after="0" w:line="14" w:lineRule="exact"/>
      </w:pPr>
    </w:p>
    <w:p w:rsidR="00491EE6" w:rsidRDefault="00491EE6">
      <w:pPr>
        <w:sectPr w:rsidR="00491EE6">
          <w:pgSz w:w="11900" w:h="16840"/>
          <w:pgMar w:top="284" w:right="650" w:bottom="69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91EE6" w:rsidRDefault="00491EE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491EE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Условия проживания в городской/сельской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местности. Транспорт.</w:t>
            </w:r>
          </w:p>
          <w:p w:rsidR="00491EE6" w:rsidRPr="00FE6C9D" w:rsidRDefault="00DB400A">
            <w:pPr>
              <w:autoSpaceDE w:val="0"/>
              <w:autoSpaceDN w:val="0"/>
              <w:spacing w:before="70" w:after="0" w:line="262" w:lineRule="auto"/>
              <w:ind w:left="72" w:right="864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Описание родного города/села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491EE6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Условия проживания в городской/сельской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местности. Транспорт. Транспорт городской и междугородний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491EE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/>
              <w:ind w:left="72" w:right="432"/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Условия проживания в городской/сельской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местности.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Транспорт. Обобщение и контроль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491EE6" w:rsidRPr="00FE6C9D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зарубежным странам.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Каникулы,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туристический слёт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491EE6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зарубежным </w:t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странам.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Популярные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направления в различное время года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91EE6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зарубежным странам.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Подводные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приключения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491EE6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100" w:after="0" w:line="281" w:lineRule="auto"/>
              <w:ind w:left="72"/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Виды отдыха в различное </w:t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время года. Путешествия по России и зарубежным странам.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Города и природа Сибири и Дальнего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Востока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491EE6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зарубежным странам.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Обобщение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</w:tbl>
    <w:p w:rsidR="00491EE6" w:rsidRDefault="00491EE6">
      <w:pPr>
        <w:autoSpaceDE w:val="0"/>
        <w:autoSpaceDN w:val="0"/>
        <w:spacing w:after="0" w:line="14" w:lineRule="exact"/>
      </w:pPr>
    </w:p>
    <w:p w:rsidR="00491EE6" w:rsidRDefault="00491EE6">
      <w:pPr>
        <w:sectPr w:rsidR="00491EE6">
          <w:pgSz w:w="11900" w:h="16840"/>
          <w:pgMar w:top="284" w:right="650" w:bottom="61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91EE6" w:rsidRDefault="00491EE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491EE6" w:rsidRPr="00FE6C9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/>
              <w:ind w:left="72"/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Средства массовой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информации (телевидение, радио, пресса, Интернет).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Откуда мы узнаем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новости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491EE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Средства массовой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информации (телевидение, радио, пресса, Интернет).</w:t>
            </w:r>
          </w:p>
          <w:p w:rsidR="00491EE6" w:rsidRDefault="00DB400A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91EE6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81" w:lineRule="auto"/>
              <w:ind w:left="72"/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Средства массовой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информации (телевидение, радио, пресса, Интернет).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Образовательные ресурсы в Интернете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491EE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/>
              <w:ind w:left="72"/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Средства массовой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информации (телевидение, радио, пресса, Интернет).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Телевидение: за и против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491EE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Средства массовой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информации (телевидение, радио, пресса, Интернет).</w:t>
            </w:r>
          </w:p>
          <w:p w:rsidR="00491EE6" w:rsidRPr="00FE6C9D" w:rsidRDefault="00DB400A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Пресса и радио в нашей жизни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491EE6" w:rsidRPr="00FE6C9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Средства массовой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информации (телевидение, радио, пресса, Интернет).</w:t>
            </w:r>
          </w:p>
          <w:p w:rsidR="00491EE6" w:rsidRDefault="00DB400A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491EE6">
        <w:trPr>
          <w:trHeight w:hRule="exact" w:val="450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страна/страны изучаемого </w:t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языка. Их географическое положение, столицы;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население; официальные языки;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достопримечательности, культурные особенности (национальные праздники, традиции, обычаи).</w:t>
            </w:r>
          </w:p>
          <w:p w:rsidR="00491EE6" w:rsidRPr="00FE6C9D" w:rsidRDefault="00DB400A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Соединенные Штаты Америки: население, национальности, язык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491EE6" w:rsidRDefault="00491EE6">
      <w:pPr>
        <w:autoSpaceDE w:val="0"/>
        <w:autoSpaceDN w:val="0"/>
        <w:spacing w:after="0" w:line="14" w:lineRule="exact"/>
      </w:pPr>
    </w:p>
    <w:p w:rsidR="00491EE6" w:rsidRDefault="00491EE6">
      <w:pPr>
        <w:sectPr w:rsidR="00491EE6">
          <w:pgSz w:w="11900" w:h="16840"/>
          <w:pgMar w:top="284" w:right="650" w:bottom="103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91EE6" w:rsidRDefault="00491EE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491EE6">
        <w:trPr>
          <w:trHeight w:hRule="exact" w:val="41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страна/страны изучаемого языка. Их географическое положение, стол</w:t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ицы;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население; официальные языки;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достопримечательности, культурные особенности (национальные праздники, традиции, обычаи).</w:t>
            </w:r>
          </w:p>
          <w:p w:rsidR="00491EE6" w:rsidRDefault="00DB400A">
            <w:pPr>
              <w:autoSpaceDE w:val="0"/>
              <w:autoSpaceDN w:val="0"/>
              <w:spacing w:before="72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Национальные праздники США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491EE6">
        <w:trPr>
          <w:trHeight w:hRule="exact" w:val="41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страна/страны изучаемого языка. Их географическое </w:t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положение, столицы;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население; официальные языки;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достопримечательности, культурные особенности (национальные праздники, традиции, обычаи).</w:t>
            </w:r>
          </w:p>
          <w:p w:rsidR="00491EE6" w:rsidRDefault="00DB400A">
            <w:pPr>
              <w:autoSpaceDE w:val="0"/>
              <w:autoSpaceDN w:val="0"/>
              <w:spacing w:before="70" w:after="0" w:line="262" w:lineRule="auto"/>
              <w:ind w:right="43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Австралия: население, национальности, язык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491EE6">
        <w:trPr>
          <w:trHeight w:hRule="exact" w:val="450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страна/страны изучаемого </w:t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языка. Их географическое положение, столицы;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население; официальные языки;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достопримечательности, культурные особенности (национальные праздники, традиции, обычаи).</w:t>
            </w:r>
          </w:p>
          <w:p w:rsidR="00491EE6" w:rsidRPr="00FE6C9D" w:rsidRDefault="00DB400A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Австралия, ее столица –Канберра и крупнейший город – Сидней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</w:tbl>
    <w:p w:rsidR="00491EE6" w:rsidRDefault="00491EE6">
      <w:pPr>
        <w:autoSpaceDE w:val="0"/>
        <w:autoSpaceDN w:val="0"/>
        <w:spacing w:after="0" w:line="14" w:lineRule="exact"/>
      </w:pPr>
    </w:p>
    <w:p w:rsidR="00491EE6" w:rsidRDefault="00491EE6">
      <w:pPr>
        <w:sectPr w:rsidR="00491EE6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91EE6" w:rsidRDefault="00491EE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491EE6" w:rsidRPr="00FE6C9D">
        <w:trPr>
          <w:trHeight w:hRule="exact" w:val="45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страна/страны изучаемого языка. Их географическое положение,</w:t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столицы;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население; официальные языки;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достопримечательности, культурные особенности (национальные праздники, традиции, обычаи).</w:t>
            </w:r>
          </w:p>
          <w:p w:rsidR="00491EE6" w:rsidRDefault="00DB400A">
            <w:pPr>
              <w:autoSpaceDE w:val="0"/>
              <w:autoSpaceDN w:val="0"/>
              <w:spacing w:before="72" w:after="0" w:line="271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Великобритания: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население,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национальности, язык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491EE6">
        <w:trPr>
          <w:trHeight w:hRule="exact" w:val="41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страна/страны изучаемого языка. Их географическое положение, столицы;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население; официальные языки;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достопримечательности, культурные особенности (национальные праздники, традиции, обычаи).</w:t>
            </w:r>
          </w:p>
          <w:p w:rsidR="00491EE6" w:rsidRDefault="00DB400A">
            <w:pPr>
              <w:autoSpaceDE w:val="0"/>
              <w:autoSpaceDN w:val="0"/>
              <w:spacing w:before="70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Политическая система Великобритании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опрос;</w:t>
            </w:r>
          </w:p>
        </w:tc>
      </w:tr>
      <w:tr w:rsidR="00491EE6">
        <w:trPr>
          <w:trHeight w:hRule="exact" w:val="417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страна/страны изучаемого языка. Их географическое положение, столицы;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население; официальные языки;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достопримечательности, культурные особенности (национальные праздники, традиции, обычаи).</w:t>
            </w:r>
          </w:p>
          <w:p w:rsidR="00491EE6" w:rsidRDefault="00DB400A">
            <w:pPr>
              <w:autoSpaceDE w:val="0"/>
              <w:autoSpaceDN w:val="0"/>
              <w:spacing w:before="7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Россия: население,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национальности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, язык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491EE6" w:rsidRDefault="00491EE6">
      <w:pPr>
        <w:autoSpaceDE w:val="0"/>
        <w:autoSpaceDN w:val="0"/>
        <w:spacing w:after="0" w:line="14" w:lineRule="exact"/>
      </w:pPr>
    </w:p>
    <w:p w:rsidR="00491EE6" w:rsidRDefault="00491EE6">
      <w:pPr>
        <w:sectPr w:rsidR="00491EE6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91EE6" w:rsidRDefault="00491EE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491EE6">
        <w:trPr>
          <w:trHeight w:hRule="exact" w:val="38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86" w:lineRule="auto"/>
              <w:ind w:left="72"/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страна/страны изучаемого языка. Их географическое положение, столицы;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население; официальные языки;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достопримечательности, культурные особенности (национальные праздники, традиции, обычаи).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Малые народы России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491EE6">
        <w:trPr>
          <w:trHeight w:hRule="exact" w:val="38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страна/страны изучаемого языка. Их географическое положение, столицы;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население; официальные языки;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достопримечательности, культурные особенности (национальные праздники, традиции, обычаи).</w:t>
            </w:r>
          </w:p>
          <w:p w:rsidR="00491EE6" w:rsidRDefault="00DB400A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Российские праздники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491EE6" w:rsidRPr="00FE6C9D">
        <w:trPr>
          <w:trHeight w:hRule="exact" w:val="38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страна/страны изучаемого языка. Их географическое положение, столицы;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население; официальные языки;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достопримечательности, культурные особенности (национальные праздники, традиции, обычаи).</w:t>
            </w:r>
          </w:p>
          <w:p w:rsidR="00491EE6" w:rsidRDefault="00DB400A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</w:t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491EE6">
        <w:trPr>
          <w:trHeight w:hRule="exact" w:val="24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83" w:lineRule="auto"/>
              <w:ind w:left="72"/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изучаемого языка: ученые, писатели, поэты,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художники, музыканты,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спортсмены.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Известные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поэты и писатели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491EE6" w:rsidRDefault="00491EE6">
      <w:pPr>
        <w:autoSpaceDE w:val="0"/>
        <w:autoSpaceDN w:val="0"/>
        <w:spacing w:after="0" w:line="14" w:lineRule="exact"/>
      </w:pPr>
    </w:p>
    <w:p w:rsidR="00491EE6" w:rsidRDefault="00491EE6">
      <w:pPr>
        <w:sectPr w:rsidR="00491EE6">
          <w:pgSz w:w="11900" w:h="16840"/>
          <w:pgMar w:top="284" w:right="650" w:bottom="109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91EE6" w:rsidRDefault="00491EE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491EE6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83" w:lineRule="auto"/>
              <w:ind w:left="72"/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изучаемого языка: ученые, писатели, поэты,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художники, музыканты,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спортсмены.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Выдающиеся ученые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491EE6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83" w:lineRule="auto"/>
              <w:ind w:left="72"/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изучаемого языка: ученые, писатели, поэты,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художники, музыканты,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спортсмены.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Знаменитые художники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491EE6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86" w:lineRule="auto"/>
              <w:ind w:left="72"/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изучаемого языка: ученые, писатели, поэты,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художники, музыканты,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спортсмены.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Выдающиеся музыканты и их вклад 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развитие мировой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культуры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491EE6" w:rsidRPr="00FE6C9D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100.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83" w:lineRule="auto"/>
              <w:ind w:left="156" w:hanging="156"/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Выдающиеся люди родной страны и страны/стран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изучаемого языка: ученые, писатели, поэты,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художники, музыканты,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спортсмены.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Знаменитые путешественники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491EE6" w:rsidRPr="00FE6C9D">
        <w:trPr>
          <w:trHeight w:hRule="exact" w:val="24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81" w:lineRule="auto"/>
              <w:ind w:left="72"/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Выдающиеся люди родной </w:t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страны и страны/стран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изучаемого языка: ученые, писатели, поэты,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художники, музыканты,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спортсмены.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Спортсмены.</w:t>
            </w:r>
          </w:p>
          <w:p w:rsidR="00491EE6" w:rsidRDefault="00DB400A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Гонщики Формулы-1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</w:tbl>
    <w:p w:rsidR="00491EE6" w:rsidRPr="00FE6C9D" w:rsidRDefault="00491EE6">
      <w:pPr>
        <w:autoSpaceDE w:val="0"/>
        <w:autoSpaceDN w:val="0"/>
        <w:spacing w:after="0" w:line="14" w:lineRule="exact"/>
        <w:rPr>
          <w:lang w:val="ru-RU"/>
        </w:rPr>
      </w:pPr>
    </w:p>
    <w:p w:rsidR="00491EE6" w:rsidRPr="00FE6C9D" w:rsidRDefault="00491EE6">
      <w:pPr>
        <w:rPr>
          <w:lang w:val="ru-RU"/>
        </w:rPr>
        <w:sectPr w:rsidR="00491EE6" w:rsidRPr="00FE6C9D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91EE6" w:rsidRPr="00FE6C9D" w:rsidRDefault="00491EE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491EE6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102.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83" w:lineRule="auto"/>
              <w:ind w:left="156" w:hanging="156"/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Выдающиеся люди родной страны и страны/стран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изучаемого яз</w:t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ыка: ученые, писатели, поэты,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художники, музыканты, </w:t>
            </w:r>
            <w:r w:rsidRPr="00FE6C9D">
              <w:rPr>
                <w:lang w:val="ru-RU"/>
              </w:rPr>
              <w:br/>
            </w: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спортсмены.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91EE6">
        <w:trPr>
          <w:trHeight w:hRule="exact" w:val="808"/>
        </w:trPr>
        <w:tc>
          <w:tcPr>
            <w:tcW w:w="3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Pr="00FE6C9D" w:rsidRDefault="00DB400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FE6C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DB40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1EE6" w:rsidRDefault="00491EE6"/>
        </w:tc>
      </w:tr>
    </w:tbl>
    <w:p w:rsidR="00491EE6" w:rsidRDefault="00491EE6">
      <w:pPr>
        <w:autoSpaceDE w:val="0"/>
        <w:autoSpaceDN w:val="0"/>
        <w:spacing w:after="0" w:line="14" w:lineRule="exact"/>
      </w:pPr>
    </w:p>
    <w:p w:rsidR="00491EE6" w:rsidRDefault="00491EE6">
      <w:pPr>
        <w:sectPr w:rsidR="00491EE6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91EE6" w:rsidRDefault="00491EE6">
      <w:pPr>
        <w:autoSpaceDE w:val="0"/>
        <w:autoSpaceDN w:val="0"/>
        <w:spacing w:after="78" w:line="220" w:lineRule="exact"/>
      </w:pPr>
    </w:p>
    <w:p w:rsidR="00491EE6" w:rsidRDefault="00DB400A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491EE6" w:rsidRPr="00FE6C9D" w:rsidRDefault="00DB400A">
      <w:pPr>
        <w:autoSpaceDE w:val="0"/>
        <w:autoSpaceDN w:val="0"/>
        <w:spacing w:before="346" w:after="0" w:line="382" w:lineRule="auto"/>
        <w:ind w:right="1440"/>
        <w:rPr>
          <w:lang w:val="ru-RU"/>
        </w:rPr>
      </w:pPr>
      <w:r w:rsidRPr="00FE6C9D">
        <w:rPr>
          <w:rFonts w:ascii="Times New Roman" w:eastAsia="Times New Roman" w:hAnsi="Times New Roman"/>
          <w:b/>
          <w:color w:val="000000"/>
          <w:sz w:val="24"/>
          <w:lang w:val="ru-RU"/>
        </w:rPr>
        <w:t>ОБ</w:t>
      </w:r>
      <w:r w:rsidRPr="00FE6C9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ЯЗАТЕЛЬНЫЕ УЧЕБНЫЕ МАТЕРИАЛЫ ДЛЯ УЧЕНИКА </w:t>
      </w:r>
      <w:r w:rsidRPr="00FE6C9D">
        <w:rPr>
          <w:lang w:val="ru-RU"/>
        </w:rPr>
        <w:br/>
      </w:r>
      <w:r w:rsidRPr="00FE6C9D">
        <w:rPr>
          <w:rFonts w:ascii="Times New Roman" w:eastAsia="Times New Roman" w:hAnsi="Times New Roman"/>
          <w:color w:val="000000"/>
          <w:sz w:val="24"/>
          <w:lang w:val="ru-RU"/>
        </w:rPr>
        <w:t xml:space="preserve">Введите свой вариант: </w:t>
      </w:r>
      <w:r w:rsidRPr="00FE6C9D">
        <w:rPr>
          <w:lang w:val="ru-RU"/>
        </w:rPr>
        <w:br/>
      </w:r>
      <w:r w:rsidRPr="00FE6C9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  <w:r w:rsidRPr="00FE6C9D">
        <w:rPr>
          <w:lang w:val="ru-RU"/>
        </w:rPr>
        <w:br/>
      </w:r>
      <w:r w:rsidRPr="00FE6C9D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491EE6" w:rsidRPr="00FE6C9D" w:rsidRDefault="00491EE6">
      <w:pPr>
        <w:rPr>
          <w:lang w:val="ru-RU"/>
        </w:rPr>
        <w:sectPr w:rsidR="00491EE6" w:rsidRPr="00FE6C9D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91EE6" w:rsidRPr="00FE6C9D" w:rsidRDefault="00491EE6">
      <w:pPr>
        <w:autoSpaceDE w:val="0"/>
        <w:autoSpaceDN w:val="0"/>
        <w:spacing w:after="78" w:line="220" w:lineRule="exact"/>
        <w:rPr>
          <w:lang w:val="ru-RU"/>
        </w:rPr>
      </w:pPr>
    </w:p>
    <w:p w:rsidR="00491EE6" w:rsidRPr="00FE6C9D" w:rsidRDefault="00DB400A">
      <w:pPr>
        <w:autoSpaceDE w:val="0"/>
        <w:autoSpaceDN w:val="0"/>
        <w:spacing w:after="0" w:line="379" w:lineRule="auto"/>
        <w:ind w:right="432"/>
        <w:rPr>
          <w:lang w:val="ru-RU"/>
        </w:rPr>
      </w:pPr>
      <w:r w:rsidRPr="00FE6C9D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</w:t>
      </w:r>
      <w:r w:rsidRPr="00FE6C9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ЦЕССА УЧЕБНОЕ ОБОРУДОВАНИЕ </w:t>
      </w:r>
      <w:r w:rsidRPr="00FE6C9D">
        <w:rPr>
          <w:lang w:val="ru-RU"/>
        </w:rPr>
        <w:br/>
      </w:r>
      <w:r w:rsidRPr="00FE6C9D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ЛАБОРАТОРНЫХ, ПРАКТИЧЕСКИХ РАБОТ, ДЕМОНСТРАЦИЙ</w:t>
      </w:r>
    </w:p>
    <w:p w:rsidR="00491EE6" w:rsidRPr="00FE6C9D" w:rsidRDefault="00491EE6">
      <w:pPr>
        <w:rPr>
          <w:lang w:val="ru-RU"/>
        </w:rPr>
        <w:sectPr w:rsidR="00491EE6" w:rsidRPr="00FE6C9D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B400A" w:rsidRPr="00FE6C9D" w:rsidRDefault="00DB400A">
      <w:pPr>
        <w:rPr>
          <w:lang w:val="ru-RU"/>
        </w:rPr>
      </w:pPr>
    </w:p>
    <w:sectPr w:rsidR="00DB400A" w:rsidRPr="00FE6C9D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91EE6"/>
    <w:rsid w:val="00AA1D8D"/>
    <w:rsid w:val="00B47730"/>
    <w:rsid w:val="00CB0664"/>
    <w:rsid w:val="00DB400A"/>
    <w:rsid w:val="00FC693F"/>
    <w:rsid w:val="00FE6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49D77C"/>
  <w14:defaultImageDpi w14:val="300"/>
  <w15:docId w15:val="{4468CF3E-557B-4AB5-AE7C-EA6AF03F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295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C0E8A69-CBE2-4B05-B36D-27DE03230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9649</Words>
  <Characters>55001</Characters>
  <Application>Microsoft Office Word</Application>
  <DocSecurity>0</DocSecurity>
  <Lines>458</Lines>
  <Paragraphs>129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64521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Lenovo</cp:lastModifiedBy>
  <cp:revision>3</cp:revision>
  <dcterms:created xsi:type="dcterms:W3CDTF">2013-12-23T23:15:00Z</dcterms:created>
  <dcterms:modified xsi:type="dcterms:W3CDTF">2022-10-04T08:57:00Z</dcterms:modified>
  <cp:category/>
</cp:coreProperties>
</file>